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9C66E5" w14:textId="2387DBCB" w:rsidR="00A93213" w:rsidRPr="007F74F1" w:rsidRDefault="00AE6C47" w:rsidP="00A93213">
      <w:pPr>
        <w:pStyle w:val="Heading2"/>
        <w:ind w:left="0" w:firstLine="0"/>
        <w:jc w:val="left"/>
        <w:rPr>
          <w:lang w:val="it-IT"/>
        </w:rPr>
      </w:pPr>
      <w:bookmarkStart w:id="0" w:name="_Toc193807210"/>
      <w:bookmarkStart w:id="1" w:name="_Toc194393114"/>
      <w:r>
        <w:rPr>
          <w:lang w:val="it-IT"/>
        </w:rPr>
        <w:t xml:space="preserve">ALLEGATO </w:t>
      </w:r>
      <w:bookmarkEnd w:id="0"/>
      <w:r w:rsidR="005A01D9">
        <w:rPr>
          <w:lang w:val="it-IT"/>
        </w:rPr>
        <w:t>2</w:t>
      </w:r>
      <w:r w:rsidR="00122DFD">
        <w:rPr>
          <w:lang w:val="it-IT"/>
        </w:rPr>
        <w:t xml:space="preserve"> A</w:t>
      </w:r>
      <w:r w:rsidR="00EB1E76">
        <w:rPr>
          <w:lang w:val="it-IT"/>
        </w:rPr>
        <w:t xml:space="preserve"> </w:t>
      </w:r>
      <w:r w:rsidR="00A93213" w:rsidRPr="00EB1E76">
        <w:rPr>
          <w:caps w:val="0"/>
          <w:lang w:val="it-IT"/>
        </w:rPr>
        <w:t>Modello domanda di finanziamento</w:t>
      </w:r>
      <w:r w:rsidR="00A93213">
        <w:rPr>
          <w:caps w:val="0"/>
          <w:lang w:val="it-IT"/>
        </w:rPr>
        <w:t xml:space="preserve"> - Imprese</w:t>
      </w:r>
      <w:bookmarkEnd w:id="1"/>
    </w:p>
    <w:p w14:paraId="5FDD576D" w14:textId="77777777" w:rsidR="00E671FE" w:rsidRPr="001009E9" w:rsidRDefault="00E671FE" w:rsidP="00E671FE">
      <w:pPr>
        <w:adjustRightInd w:val="0"/>
        <w:rPr>
          <w:rFonts w:cs="Calibri"/>
          <w:b/>
          <w:bCs/>
          <w:sz w:val="22"/>
          <w:lang w:val="it-IT"/>
        </w:rPr>
      </w:pPr>
    </w:p>
    <w:p w14:paraId="496FDE4B" w14:textId="77777777" w:rsidR="00E671FE" w:rsidRPr="00823D57" w:rsidRDefault="00E671FE" w:rsidP="00E671FE">
      <w:pPr>
        <w:adjustRightInd w:val="0"/>
        <w:rPr>
          <w:rFonts w:cs="Calibri"/>
          <w:sz w:val="24"/>
          <w:szCs w:val="24"/>
          <w:lang w:val="it-IT"/>
        </w:rPr>
      </w:pPr>
      <w:proofErr w:type="spellStart"/>
      <w:r w:rsidRPr="00823D57">
        <w:rPr>
          <w:rFonts w:cs="Calibri"/>
          <w:sz w:val="24"/>
          <w:szCs w:val="24"/>
          <w:lang w:val="it-IT"/>
        </w:rPr>
        <w:t>ll</w:t>
      </w:r>
      <w:proofErr w:type="spellEnd"/>
      <w:r w:rsidRPr="00823D57">
        <w:rPr>
          <w:rFonts w:cs="Calibri"/>
          <w:sz w:val="24"/>
          <w:szCs w:val="24"/>
          <w:lang w:val="it-IT"/>
        </w:rPr>
        <w:t>/La sottoscritto/a …………………………………………………………………………………………</w:t>
      </w:r>
      <w:proofErr w:type="gramStart"/>
      <w:r w:rsidRPr="00823D57">
        <w:rPr>
          <w:rFonts w:cs="Calibri"/>
          <w:sz w:val="24"/>
          <w:szCs w:val="24"/>
          <w:lang w:val="it-IT"/>
        </w:rPr>
        <w:t>…….</w:t>
      </w:r>
      <w:proofErr w:type="gramEnd"/>
      <w:r w:rsidRPr="00823D57">
        <w:rPr>
          <w:rFonts w:cs="Calibri"/>
          <w:sz w:val="24"/>
          <w:szCs w:val="24"/>
          <w:lang w:val="it-IT"/>
        </w:rPr>
        <w:t xml:space="preserve">, nato/a </w:t>
      </w:r>
      <w:proofErr w:type="spellStart"/>
      <w:r w:rsidRPr="00823D57">
        <w:rPr>
          <w:rFonts w:cs="Calibri"/>
          <w:sz w:val="24"/>
          <w:szCs w:val="24"/>
          <w:lang w:val="it-IT"/>
        </w:rPr>
        <w:t>a</w:t>
      </w:r>
      <w:proofErr w:type="spellEnd"/>
      <w:r w:rsidRPr="00823D57">
        <w:rPr>
          <w:rFonts w:cs="Calibri"/>
          <w:sz w:val="24"/>
          <w:szCs w:val="24"/>
          <w:lang w:val="it-IT"/>
        </w:rPr>
        <w:t xml:space="preserve"> …………………………………………………… (…………), il ……………………………………… CF…………………………………………………… residente a ………………………………….…………………… (…</w:t>
      </w:r>
      <w:proofErr w:type="gramStart"/>
      <w:r w:rsidRPr="00823D57">
        <w:rPr>
          <w:rFonts w:cs="Calibri"/>
          <w:sz w:val="24"/>
          <w:szCs w:val="24"/>
          <w:lang w:val="it-IT"/>
        </w:rPr>
        <w:t>…….</w:t>
      </w:r>
      <w:proofErr w:type="gramEnd"/>
      <w:r w:rsidRPr="00823D57">
        <w:rPr>
          <w:rFonts w:cs="Calibri"/>
          <w:sz w:val="24"/>
          <w:szCs w:val="24"/>
          <w:lang w:val="it-IT"/>
        </w:rPr>
        <w:t>) in via……………………………………………………………… n. ………………, in qualità di</w:t>
      </w:r>
      <w:r w:rsidRPr="00823D57">
        <w:rPr>
          <w:rStyle w:val="FootnoteReference"/>
          <w:rFonts w:cs="Calibri"/>
          <w:sz w:val="24"/>
          <w:szCs w:val="24"/>
          <w:lang w:val="it-IT"/>
        </w:rPr>
        <w:footnoteReference w:id="1"/>
      </w:r>
      <w:r w:rsidRPr="00823D57">
        <w:rPr>
          <w:rFonts w:cs="Calibri"/>
          <w:sz w:val="24"/>
          <w:szCs w:val="24"/>
          <w:lang w:val="it-IT"/>
        </w:rPr>
        <w:t>……………………..……………………………………… dell’impresa ……………………………………………………avente sede legale in ……………………</w:t>
      </w:r>
      <w:proofErr w:type="gramStart"/>
      <w:r w:rsidRPr="00823D57">
        <w:rPr>
          <w:rFonts w:cs="Calibri"/>
          <w:sz w:val="24"/>
          <w:szCs w:val="24"/>
          <w:lang w:val="it-IT"/>
        </w:rPr>
        <w:t>…….</w:t>
      </w:r>
      <w:proofErr w:type="gramEnd"/>
      <w:r w:rsidRPr="00823D57">
        <w:rPr>
          <w:rFonts w:cs="Calibri"/>
          <w:sz w:val="24"/>
          <w:szCs w:val="24"/>
          <w:lang w:val="it-IT"/>
        </w:rPr>
        <w:t>. Via ……………………… CAP ……………………… Provincia ……………. CF…………………………………………</w:t>
      </w:r>
      <w:proofErr w:type="gramStart"/>
      <w:r w:rsidRPr="00823D57">
        <w:rPr>
          <w:rFonts w:cs="Calibri"/>
          <w:sz w:val="24"/>
          <w:szCs w:val="24"/>
          <w:lang w:val="it-IT"/>
        </w:rPr>
        <w:t>…….</w:t>
      </w:r>
      <w:proofErr w:type="gramEnd"/>
      <w:r w:rsidRPr="00823D57">
        <w:rPr>
          <w:rFonts w:cs="Calibri"/>
          <w:sz w:val="24"/>
          <w:szCs w:val="24"/>
          <w:lang w:val="it-IT"/>
        </w:rPr>
        <w:t>. P. IVA ………………………………………. recapito telefonico ……………………………. e-mail ……………………………</w:t>
      </w:r>
      <w:proofErr w:type="gramStart"/>
      <w:r w:rsidRPr="00823D57">
        <w:rPr>
          <w:rFonts w:cs="Calibri"/>
          <w:sz w:val="24"/>
          <w:szCs w:val="24"/>
          <w:lang w:val="it-IT"/>
        </w:rPr>
        <w:t>… ,</w:t>
      </w:r>
      <w:proofErr w:type="gramEnd"/>
      <w:r w:rsidRPr="00823D57">
        <w:rPr>
          <w:rFonts w:cs="Calibri"/>
          <w:sz w:val="24"/>
          <w:szCs w:val="24"/>
          <w:lang w:val="it-IT"/>
        </w:rPr>
        <w:t xml:space="preserve"> P.E.C. …………………………………………… </w:t>
      </w:r>
    </w:p>
    <w:p w14:paraId="63AFBA16" w14:textId="77777777" w:rsidR="00E671FE" w:rsidRPr="00823D57" w:rsidRDefault="00E671FE" w:rsidP="00E671FE">
      <w:pPr>
        <w:adjustRightInd w:val="0"/>
        <w:jc w:val="center"/>
        <w:rPr>
          <w:rFonts w:cs="Calibri"/>
          <w:b/>
          <w:sz w:val="24"/>
          <w:szCs w:val="24"/>
          <w:lang w:val="it-IT"/>
        </w:rPr>
      </w:pPr>
    </w:p>
    <w:p w14:paraId="6782CBD6" w14:textId="77777777" w:rsidR="00E671FE" w:rsidRPr="00823D57" w:rsidRDefault="00E671FE" w:rsidP="00E671FE">
      <w:pPr>
        <w:adjustRightInd w:val="0"/>
        <w:jc w:val="center"/>
        <w:rPr>
          <w:rFonts w:cs="Calibri"/>
          <w:b/>
          <w:sz w:val="24"/>
          <w:szCs w:val="24"/>
          <w:lang w:val="it-IT"/>
        </w:rPr>
      </w:pPr>
      <w:r w:rsidRPr="00823D57">
        <w:rPr>
          <w:rFonts w:cs="Calibri"/>
          <w:b/>
          <w:sz w:val="24"/>
          <w:szCs w:val="24"/>
          <w:lang w:val="it-IT"/>
        </w:rPr>
        <w:t>CHIEDE</w:t>
      </w:r>
    </w:p>
    <w:p w14:paraId="1FD2B586" w14:textId="77777777" w:rsidR="00E671FE" w:rsidRPr="00823D57" w:rsidRDefault="00E671FE" w:rsidP="00E671FE">
      <w:pPr>
        <w:adjustRightInd w:val="0"/>
        <w:rPr>
          <w:rFonts w:cs="Calibri"/>
          <w:sz w:val="24"/>
          <w:szCs w:val="24"/>
          <w:lang w:val="it-IT"/>
        </w:rPr>
      </w:pPr>
      <w:r w:rsidRPr="00823D57">
        <w:rPr>
          <w:rFonts w:cs="Calibri"/>
          <w:sz w:val="24"/>
          <w:szCs w:val="24"/>
          <w:lang w:val="it-IT"/>
        </w:rPr>
        <w:t>di partecipare alla Joint Call 2025 del Consorzio M-ERA.NET 3 per la realizzazione del progetto:</w:t>
      </w:r>
    </w:p>
    <w:p w14:paraId="718A94EB" w14:textId="77777777" w:rsidR="00E671FE" w:rsidRPr="00823D57" w:rsidRDefault="00E671FE" w:rsidP="00E671FE">
      <w:pPr>
        <w:adjustRightInd w:val="0"/>
        <w:rPr>
          <w:rFonts w:cs="Calibri"/>
          <w:sz w:val="24"/>
          <w:szCs w:val="24"/>
          <w:lang w:val="it-IT"/>
        </w:rPr>
      </w:pPr>
      <w:r w:rsidRPr="00823D57">
        <w:rPr>
          <w:rFonts w:cs="Calibri"/>
          <w:b/>
          <w:i/>
          <w:sz w:val="24"/>
          <w:szCs w:val="24"/>
          <w:lang w:val="it-IT"/>
        </w:rPr>
        <w:t>acronimo e titolo del progetto</w:t>
      </w:r>
    </w:p>
    <w:p w14:paraId="6C7FE0E6" w14:textId="77777777" w:rsidR="00E671FE" w:rsidRPr="001009E9" w:rsidRDefault="00E671FE" w:rsidP="00E671FE">
      <w:pPr>
        <w:pBdr>
          <w:bottom w:val="single" w:sz="4" w:space="1" w:color="auto"/>
        </w:pBdr>
        <w:adjustRightInd w:val="0"/>
        <w:rPr>
          <w:rFonts w:cs="Calibri"/>
          <w:sz w:val="24"/>
          <w:szCs w:val="24"/>
          <w:lang w:val="it-IT"/>
        </w:rPr>
      </w:pPr>
    </w:p>
    <w:p w14:paraId="00E3B631" w14:textId="77777777" w:rsidR="00E671FE" w:rsidRPr="001009E9" w:rsidRDefault="00E671FE" w:rsidP="00E671FE">
      <w:pPr>
        <w:adjustRightInd w:val="0"/>
        <w:rPr>
          <w:rFonts w:cs="Calibri"/>
          <w:sz w:val="24"/>
          <w:szCs w:val="24"/>
          <w:lang w:val="it-IT"/>
        </w:rPr>
      </w:pPr>
    </w:p>
    <w:p w14:paraId="3AD13929" w14:textId="77777777" w:rsidR="00E671FE" w:rsidRPr="001009E9" w:rsidRDefault="00E671FE" w:rsidP="00E671FE">
      <w:pPr>
        <w:adjustRightInd w:val="0"/>
        <w:rPr>
          <w:rFonts w:cs="Calibri"/>
          <w:sz w:val="24"/>
          <w:szCs w:val="24"/>
          <w:lang w:val="it-IT"/>
        </w:rPr>
      </w:pPr>
      <w:r w:rsidRPr="001009E9">
        <w:rPr>
          <w:rFonts w:cs="Calibri"/>
          <w:sz w:val="24"/>
          <w:szCs w:val="24"/>
          <w:lang w:val="it-IT"/>
        </w:rPr>
        <w:t>Il progetto ha come obiettivo:</w:t>
      </w:r>
    </w:p>
    <w:p w14:paraId="078ABF0D" w14:textId="77777777" w:rsidR="00E671FE" w:rsidRPr="001009E9" w:rsidRDefault="00E671FE" w:rsidP="00E671FE">
      <w:pPr>
        <w:adjustRightInd w:val="0"/>
        <w:rPr>
          <w:rFonts w:cs="Calibri"/>
          <w:b/>
          <w:i/>
          <w:iCs/>
          <w:sz w:val="24"/>
          <w:szCs w:val="24"/>
          <w:lang w:val="it-IT"/>
        </w:rPr>
      </w:pPr>
      <w:r w:rsidRPr="001009E9">
        <w:rPr>
          <w:rFonts w:cs="Calibri"/>
          <w:b/>
          <w:i/>
          <w:iCs/>
          <w:sz w:val="24"/>
          <w:szCs w:val="24"/>
          <w:lang w:val="it-IT"/>
        </w:rPr>
        <w:t>descrizione sintetica degli obiettivi del progetto, al massimo 3 righe</w:t>
      </w:r>
    </w:p>
    <w:p w14:paraId="70D01CE7" w14:textId="77777777" w:rsidR="00E671FE" w:rsidRPr="001009E9" w:rsidRDefault="00E671FE" w:rsidP="00E671FE">
      <w:pPr>
        <w:pBdr>
          <w:bottom w:val="single" w:sz="4" w:space="1" w:color="auto"/>
        </w:pBdr>
        <w:adjustRightInd w:val="0"/>
        <w:rPr>
          <w:rFonts w:cs="Calibri"/>
          <w:b/>
          <w:i/>
          <w:iCs/>
          <w:sz w:val="24"/>
          <w:szCs w:val="24"/>
          <w:lang w:val="it-IT"/>
        </w:rPr>
      </w:pPr>
    </w:p>
    <w:p w14:paraId="7AF1B92F" w14:textId="77777777" w:rsidR="00E671FE" w:rsidRPr="001009E9" w:rsidRDefault="00E671FE" w:rsidP="00E671FE">
      <w:pPr>
        <w:adjustRightInd w:val="0"/>
        <w:rPr>
          <w:rFonts w:cs="Calibri"/>
          <w:iCs/>
          <w:sz w:val="24"/>
          <w:szCs w:val="24"/>
          <w:lang w:val="it-IT"/>
        </w:rPr>
      </w:pPr>
    </w:p>
    <w:p w14:paraId="1A224000" w14:textId="77777777" w:rsidR="00E671FE" w:rsidRPr="001009E9" w:rsidRDefault="00E671FE" w:rsidP="00E671FE">
      <w:pPr>
        <w:pBdr>
          <w:bottom w:val="single" w:sz="4" w:space="1" w:color="auto"/>
        </w:pBdr>
        <w:adjustRightInd w:val="0"/>
        <w:rPr>
          <w:rFonts w:cs="Calibri"/>
          <w:iCs/>
          <w:sz w:val="24"/>
          <w:szCs w:val="24"/>
          <w:lang w:val="it-IT"/>
        </w:rPr>
      </w:pPr>
    </w:p>
    <w:p w14:paraId="6DDF86DE" w14:textId="77777777" w:rsidR="00E671FE" w:rsidRDefault="00E671FE" w:rsidP="00E671FE">
      <w:pPr>
        <w:adjustRightInd w:val="0"/>
        <w:rPr>
          <w:rFonts w:cs="Calibri"/>
          <w:iCs/>
          <w:sz w:val="24"/>
          <w:szCs w:val="24"/>
          <w:lang w:val="it-IT"/>
        </w:rPr>
      </w:pPr>
    </w:p>
    <w:p w14:paraId="234228AF" w14:textId="77777777" w:rsidR="00E671FE" w:rsidRPr="001009E9" w:rsidRDefault="00E671FE" w:rsidP="00E671FE">
      <w:pPr>
        <w:pBdr>
          <w:bottom w:val="single" w:sz="4" w:space="1" w:color="auto"/>
        </w:pBdr>
        <w:adjustRightInd w:val="0"/>
        <w:rPr>
          <w:rFonts w:cs="Calibri"/>
          <w:b/>
          <w:i/>
          <w:iCs/>
          <w:sz w:val="24"/>
          <w:szCs w:val="24"/>
          <w:lang w:val="it-IT"/>
        </w:rPr>
      </w:pPr>
    </w:p>
    <w:p w14:paraId="7066651E" w14:textId="77777777" w:rsidR="00E671FE" w:rsidRPr="001009E9" w:rsidRDefault="00E671FE" w:rsidP="00E671FE">
      <w:pPr>
        <w:adjustRightInd w:val="0"/>
        <w:rPr>
          <w:rFonts w:cs="Calibri"/>
          <w:iCs/>
          <w:sz w:val="24"/>
          <w:szCs w:val="24"/>
          <w:lang w:val="it-IT"/>
        </w:rPr>
      </w:pPr>
    </w:p>
    <w:p w14:paraId="3345E225" w14:textId="77777777" w:rsidR="00E671FE" w:rsidRPr="001009E9" w:rsidRDefault="00E671FE" w:rsidP="00E671FE">
      <w:pPr>
        <w:adjustRightInd w:val="0"/>
        <w:rPr>
          <w:rFonts w:cs="Calibri"/>
          <w:sz w:val="24"/>
          <w:szCs w:val="24"/>
          <w:lang w:val="it-IT"/>
        </w:rPr>
      </w:pPr>
      <w:r w:rsidRPr="001009E9">
        <w:rPr>
          <w:rFonts w:cs="Calibri"/>
          <w:iCs/>
          <w:sz w:val="24"/>
          <w:szCs w:val="24"/>
          <w:lang w:val="it-IT"/>
        </w:rPr>
        <w:t>La tematica affrontata ricade nell’Area di Innovazione ………………………………………………… e precisamente nella traiettoria …………………………………</w:t>
      </w:r>
      <w:proofErr w:type="gramStart"/>
      <w:r w:rsidRPr="001009E9">
        <w:rPr>
          <w:rFonts w:cs="Calibri"/>
          <w:iCs/>
          <w:sz w:val="24"/>
          <w:szCs w:val="24"/>
          <w:lang w:val="it-IT"/>
        </w:rPr>
        <w:t>…….</w:t>
      </w:r>
      <w:proofErr w:type="gramEnd"/>
      <w:r w:rsidRPr="001009E9">
        <w:rPr>
          <w:rFonts w:cs="Calibri"/>
          <w:iCs/>
          <w:sz w:val="24"/>
          <w:szCs w:val="24"/>
          <w:lang w:val="it-IT"/>
        </w:rPr>
        <w:t xml:space="preserve">.indicata dalla Regione Calabria con la DGR n. 121 del 28/03/2022 in accordo con la Smart </w:t>
      </w:r>
      <w:proofErr w:type="spellStart"/>
      <w:r w:rsidRPr="001009E9">
        <w:rPr>
          <w:rFonts w:cs="Calibri"/>
          <w:iCs/>
          <w:sz w:val="24"/>
          <w:szCs w:val="24"/>
          <w:lang w:val="it-IT"/>
        </w:rPr>
        <w:t>Specialisation</w:t>
      </w:r>
      <w:proofErr w:type="spellEnd"/>
      <w:r w:rsidRPr="001009E9">
        <w:rPr>
          <w:rFonts w:cs="Calibri"/>
          <w:iCs/>
          <w:sz w:val="24"/>
          <w:szCs w:val="24"/>
          <w:lang w:val="it-IT"/>
        </w:rPr>
        <w:t xml:space="preserve"> Strategy 2021/2027</w:t>
      </w:r>
      <w:r w:rsidRPr="001009E9">
        <w:rPr>
          <w:rFonts w:cs="Calibri"/>
          <w:sz w:val="24"/>
          <w:szCs w:val="24"/>
          <w:lang w:val="it-IT"/>
        </w:rPr>
        <w:t>.</w:t>
      </w:r>
    </w:p>
    <w:p w14:paraId="1B0163B6" w14:textId="77777777" w:rsidR="00E671FE" w:rsidRPr="001009E9" w:rsidRDefault="00E671FE" w:rsidP="00E671FE">
      <w:pPr>
        <w:adjustRightInd w:val="0"/>
        <w:rPr>
          <w:rFonts w:cs="Calibri"/>
          <w:sz w:val="24"/>
          <w:szCs w:val="24"/>
          <w:lang w:val="it-IT"/>
        </w:rPr>
      </w:pPr>
    </w:p>
    <w:p w14:paraId="1F5AEE6C" w14:textId="77777777" w:rsidR="00E671FE" w:rsidRPr="001009E9" w:rsidRDefault="00E671FE" w:rsidP="00E671FE">
      <w:pPr>
        <w:adjustRightInd w:val="0"/>
        <w:rPr>
          <w:rFonts w:cs="Calibri"/>
          <w:i/>
          <w:iCs/>
          <w:sz w:val="24"/>
          <w:szCs w:val="24"/>
          <w:lang w:val="it-IT"/>
        </w:rPr>
      </w:pPr>
      <w:r w:rsidRPr="001009E9">
        <w:rPr>
          <w:rFonts w:cs="Calibri"/>
          <w:sz w:val="24"/>
          <w:szCs w:val="24"/>
          <w:lang w:val="it-IT"/>
        </w:rPr>
        <w:t>La durata preventivata del progetto è di ……</w:t>
      </w:r>
      <w:proofErr w:type="gramStart"/>
      <w:r w:rsidRPr="001009E9">
        <w:rPr>
          <w:rFonts w:cs="Calibri"/>
          <w:sz w:val="24"/>
          <w:szCs w:val="24"/>
          <w:lang w:val="it-IT"/>
        </w:rPr>
        <w:t>…….</w:t>
      </w:r>
      <w:proofErr w:type="gramEnd"/>
      <w:r w:rsidRPr="001009E9">
        <w:rPr>
          <w:rFonts w:cs="Calibri"/>
          <w:sz w:val="24"/>
          <w:szCs w:val="24"/>
          <w:lang w:val="it-IT"/>
        </w:rPr>
        <w:t>.</w:t>
      </w:r>
      <w:r w:rsidRPr="001009E9">
        <w:rPr>
          <w:rFonts w:cs="Calibri"/>
          <w:i/>
          <w:iCs/>
          <w:sz w:val="24"/>
          <w:szCs w:val="24"/>
          <w:lang w:val="it-IT"/>
        </w:rPr>
        <w:t>(</w:t>
      </w:r>
      <w:r w:rsidRPr="001009E9">
        <w:rPr>
          <w:rFonts w:cs="Calibri"/>
          <w:b/>
          <w:i/>
          <w:iCs/>
          <w:sz w:val="24"/>
          <w:szCs w:val="24"/>
          <w:lang w:val="it-IT"/>
        </w:rPr>
        <w:t>mesi</w:t>
      </w:r>
      <w:r w:rsidRPr="001009E9">
        <w:rPr>
          <w:rFonts w:cs="Calibri"/>
          <w:i/>
          <w:iCs/>
          <w:sz w:val="24"/>
          <w:szCs w:val="24"/>
          <w:lang w:val="it-IT"/>
        </w:rPr>
        <w:t xml:space="preserve">) </w:t>
      </w:r>
      <w:r w:rsidRPr="001009E9">
        <w:rPr>
          <w:rFonts w:cs="Calibri"/>
          <w:sz w:val="24"/>
          <w:szCs w:val="24"/>
          <w:lang w:val="it-IT"/>
        </w:rPr>
        <w:t>a partire dal ………….</w:t>
      </w:r>
      <w:r w:rsidRPr="001009E9">
        <w:rPr>
          <w:rFonts w:cs="Calibri"/>
          <w:i/>
          <w:iCs/>
          <w:sz w:val="24"/>
          <w:szCs w:val="24"/>
          <w:lang w:val="it-IT"/>
        </w:rPr>
        <w:t>(</w:t>
      </w:r>
      <w:r w:rsidRPr="001009E9">
        <w:rPr>
          <w:rFonts w:cs="Calibri"/>
          <w:b/>
          <w:i/>
          <w:iCs/>
          <w:sz w:val="24"/>
          <w:szCs w:val="24"/>
          <w:lang w:val="it-IT"/>
        </w:rPr>
        <w:t>data</w:t>
      </w:r>
      <w:r w:rsidRPr="001009E9">
        <w:rPr>
          <w:rFonts w:cs="Calibri"/>
          <w:i/>
          <w:iCs/>
          <w:sz w:val="24"/>
          <w:szCs w:val="24"/>
          <w:lang w:val="it-IT"/>
        </w:rPr>
        <w:t>) per un ammontare complessivo pari ad € …………………… che prevede la richiesta di un contributo pari a € ………….. di cui € ……</w:t>
      </w:r>
      <w:proofErr w:type="gramStart"/>
      <w:r w:rsidRPr="001009E9">
        <w:rPr>
          <w:rFonts w:cs="Calibri"/>
          <w:i/>
          <w:iCs/>
          <w:sz w:val="24"/>
          <w:szCs w:val="24"/>
          <w:lang w:val="it-IT"/>
        </w:rPr>
        <w:t>…….</w:t>
      </w:r>
      <w:proofErr w:type="gramEnd"/>
      <w:r w:rsidRPr="001009E9">
        <w:rPr>
          <w:rFonts w:cs="Calibri"/>
          <w:i/>
          <w:iCs/>
          <w:sz w:val="24"/>
          <w:szCs w:val="24"/>
          <w:lang w:val="it-IT"/>
        </w:rPr>
        <w:t>. per ricerca industriale ed € ……</w:t>
      </w:r>
      <w:proofErr w:type="gramStart"/>
      <w:r w:rsidRPr="001009E9">
        <w:rPr>
          <w:rFonts w:cs="Calibri"/>
          <w:i/>
          <w:iCs/>
          <w:sz w:val="24"/>
          <w:szCs w:val="24"/>
          <w:lang w:val="it-IT"/>
        </w:rPr>
        <w:t>…….</w:t>
      </w:r>
      <w:proofErr w:type="gramEnd"/>
      <w:r w:rsidRPr="001009E9">
        <w:rPr>
          <w:rFonts w:cs="Calibri"/>
          <w:i/>
          <w:iCs/>
          <w:sz w:val="24"/>
          <w:szCs w:val="24"/>
          <w:lang w:val="it-IT"/>
        </w:rPr>
        <w:t>. per lo sviluppo sperimentale.</w:t>
      </w:r>
    </w:p>
    <w:p w14:paraId="7E796CA3" w14:textId="77777777" w:rsidR="00E671FE" w:rsidRPr="001009E9" w:rsidRDefault="00E671FE" w:rsidP="00E671FE">
      <w:pPr>
        <w:adjustRightInd w:val="0"/>
        <w:rPr>
          <w:rFonts w:cs="Calibri"/>
          <w:i/>
          <w:iCs/>
          <w:sz w:val="24"/>
          <w:szCs w:val="24"/>
          <w:lang w:val="it-IT"/>
        </w:rPr>
      </w:pPr>
    </w:p>
    <w:p w14:paraId="1349AD64" w14:textId="77777777" w:rsidR="00E671FE" w:rsidRDefault="00E671FE" w:rsidP="00E671FE">
      <w:pPr>
        <w:adjustRightInd w:val="0"/>
        <w:rPr>
          <w:rFonts w:cs="Calibri"/>
          <w:sz w:val="24"/>
          <w:szCs w:val="24"/>
          <w:lang w:val="it-IT"/>
        </w:rPr>
      </w:pPr>
      <w:r w:rsidRPr="001009E9">
        <w:rPr>
          <w:rFonts w:cs="Calibri"/>
          <w:sz w:val="24"/>
          <w:szCs w:val="24"/>
          <w:lang w:val="it-IT"/>
        </w:rPr>
        <w:t>A tal fine, consapevole delle responsabilità penali cui può andare incontro in caso di dichiarazioni mendaci, ai sensi e per gli effetti dell’art. 76 del D.P.R. 28 dicembre 2000, n. 445</w:t>
      </w:r>
    </w:p>
    <w:p w14:paraId="0C8D98B1" w14:textId="77777777" w:rsidR="00E671FE" w:rsidRPr="001009E9" w:rsidRDefault="00E671FE" w:rsidP="00E671FE">
      <w:pPr>
        <w:adjustRightInd w:val="0"/>
        <w:rPr>
          <w:rFonts w:cs="Calibri"/>
          <w:sz w:val="24"/>
          <w:szCs w:val="24"/>
          <w:lang w:val="it-IT"/>
        </w:rPr>
      </w:pPr>
    </w:p>
    <w:p w14:paraId="2F277D18" w14:textId="77777777" w:rsidR="00E671FE" w:rsidRPr="001009E9" w:rsidRDefault="00E671FE" w:rsidP="00E671FE">
      <w:pPr>
        <w:adjustRightInd w:val="0"/>
        <w:jc w:val="center"/>
        <w:rPr>
          <w:rFonts w:cs="Calibri"/>
          <w:b/>
          <w:sz w:val="24"/>
          <w:szCs w:val="24"/>
          <w:lang w:val="it-IT"/>
        </w:rPr>
      </w:pPr>
      <w:r w:rsidRPr="001009E9">
        <w:rPr>
          <w:rFonts w:cs="Calibri"/>
          <w:b/>
          <w:sz w:val="24"/>
          <w:szCs w:val="24"/>
          <w:lang w:val="it-IT"/>
        </w:rPr>
        <w:t>DICHIARA</w:t>
      </w:r>
    </w:p>
    <w:p w14:paraId="18F6BD70" w14:textId="77777777" w:rsidR="00E671FE" w:rsidRDefault="00E671FE" w:rsidP="00E671FE">
      <w:pPr>
        <w:adjustRightInd w:val="0"/>
        <w:jc w:val="center"/>
        <w:rPr>
          <w:rFonts w:cs="Calibri"/>
          <w:b/>
          <w:lang w:val="it-IT"/>
        </w:rPr>
      </w:pPr>
    </w:p>
    <w:p w14:paraId="1FDE3B1B" w14:textId="5F2BE30E" w:rsidR="00E671FE" w:rsidRPr="00D81A77" w:rsidRDefault="00E671FE" w:rsidP="00C04C4B">
      <w:pPr>
        <w:pStyle w:val="Paragrafoelenco1"/>
        <w:widowControl/>
        <w:numPr>
          <w:ilvl w:val="0"/>
          <w:numId w:val="80"/>
        </w:numPr>
        <w:tabs>
          <w:tab w:val="left" w:pos="567"/>
        </w:tabs>
        <w:suppressAutoHyphens/>
        <w:autoSpaceDE/>
        <w:autoSpaceDN/>
        <w:spacing w:before="0" w:after="80"/>
        <w:ind w:left="360"/>
        <w:contextualSpacing/>
        <w:rPr>
          <w:b/>
          <w:bCs w:val="0"/>
          <w:color w:val="365F91" w:themeColor="accent1" w:themeShade="BF"/>
          <w:sz w:val="24"/>
          <w:szCs w:val="24"/>
          <w:lang w:val="it-IT"/>
        </w:rPr>
      </w:pPr>
      <w:r w:rsidRPr="00D205BA">
        <w:rPr>
          <w:b/>
          <w:bCs w:val="0"/>
          <w:color w:val="365F91" w:themeColor="accent1" w:themeShade="BF"/>
          <w:sz w:val="24"/>
          <w:szCs w:val="24"/>
          <w:lang w:val="it-IT"/>
        </w:rPr>
        <w:t>Requisiti del Soggetto proponente</w:t>
      </w:r>
    </w:p>
    <w:p w14:paraId="4D363E8D" w14:textId="77777777" w:rsidR="00951A25" w:rsidRDefault="00E671FE" w:rsidP="00C04C4B">
      <w:pPr>
        <w:pStyle w:val="ListParagraph"/>
        <w:numPr>
          <w:ilvl w:val="3"/>
          <w:numId w:val="75"/>
        </w:numPr>
        <w:tabs>
          <w:tab w:val="left" w:pos="709"/>
        </w:tabs>
        <w:suppressAutoHyphens/>
        <w:autoSpaceDE/>
        <w:autoSpaceDN/>
        <w:spacing w:before="120" w:after="120"/>
        <w:ind w:left="360"/>
        <w:rPr>
          <w:sz w:val="24"/>
          <w:szCs w:val="24"/>
          <w:lang w:val="it-IT"/>
        </w:rPr>
      </w:pPr>
      <w:r w:rsidRPr="00951A25">
        <w:rPr>
          <w:sz w:val="24"/>
          <w:szCs w:val="24"/>
          <w:lang w:val="it-IT"/>
        </w:rPr>
        <w:t>di non aver commesso violazioni gravi, definitivamente accertate</w:t>
      </w:r>
      <w:r>
        <w:rPr>
          <w:rStyle w:val="FootnoteReference"/>
          <w:szCs w:val="24"/>
          <w:lang w:val="it-IT"/>
        </w:rPr>
        <w:footnoteReference w:id="2"/>
      </w:r>
      <w:r w:rsidRPr="00951A25">
        <w:rPr>
          <w:sz w:val="24"/>
          <w:szCs w:val="24"/>
          <w:lang w:val="it-IT"/>
        </w:rPr>
        <w:t>, relativamente al pagamento dei contributi previdenziali e assistenziali a favore dei lavoratori o essere in possesso della certificazione che attesti la sussistenza e l’importo di crediti certi, liquidi ed esigibili vantati nei confronti della Regione Calabria di importo pari agli oneri contributivi accertati e non ancora versati da parte del medesimo soggetto (DURC);</w:t>
      </w:r>
    </w:p>
    <w:p w14:paraId="2E5BD1AE" w14:textId="77777777" w:rsidR="00951A25" w:rsidRDefault="00E671FE" w:rsidP="00C04C4B">
      <w:pPr>
        <w:pStyle w:val="ListParagraph"/>
        <w:numPr>
          <w:ilvl w:val="3"/>
          <w:numId w:val="75"/>
        </w:numPr>
        <w:tabs>
          <w:tab w:val="left" w:pos="709"/>
        </w:tabs>
        <w:suppressAutoHyphens/>
        <w:autoSpaceDE/>
        <w:autoSpaceDN/>
        <w:spacing w:before="120" w:after="120"/>
        <w:ind w:left="360"/>
        <w:rPr>
          <w:sz w:val="24"/>
          <w:szCs w:val="24"/>
          <w:lang w:val="it-IT"/>
        </w:rPr>
      </w:pPr>
      <w:r w:rsidRPr="00951A25">
        <w:rPr>
          <w:sz w:val="24"/>
          <w:szCs w:val="24"/>
          <w:lang w:val="it-IT"/>
        </w:rPr>
        <w:t>non sussistenza, ove previsto, di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Resta fermo quanto previsto dagli articoli 88, comma 4-bis, e 92, commi 2 e 3, del codice di cui al decreto legislativo n. 159 del 2011, con riferimento rispettivamente alle comunicazioni antimafia e alle informazioni antimafia. La causa di esclusione di cui all’articolo 84, comma 4, del medesimo codice di cui al decreto legislativo n. 159 del 2011 non opera se, entro la data di erogazione del contributo, l’impresa sia stata ammessa al controllo giudiziario ai sensi dell’articolo 34-bis del medesimo codice;</w:t>
      </w:r>
    </w:p>
    <w:p w14:paraId="635E415B" w14:textId="77777777" w:rsidR="00951A25" w:rsidRDefault="00E671FE" w:rsidP="00C04C4B">
      <w:pPr>
        <w:pStyle w:val="ListParagraph"/>
        <w:numPr>
          <w:ilvl w:val="3"/>
          <w:numId w:val="75"/>
        </w:numPr>
        <w:tabs>
          <w:tab w:val="left" w:pos="709"/>
        </w:tabs>
        <w:suppressAutoHyphens/>
        <w:autoSpaceDE/>
        <w:autoSpaceDN/>
        <w:spacing w:before="120" w:after="120"/>
        <w:ind w:left="360"/>
        <w:rPr>
          <w:sz w:val="24"/>
          <w:szCs w:val="24"/>
          <w:lang w:val="it-IT"/>
        </w:rPr>
      </w:pPr>
      <w:r w:rsidRPr="00951A25">
        <w:rPr>
          <w:sz w:val="24"/>
          <w:szCs w:val="24"/>
          <w:lang w:val="it-IT"/>
        </w:rPr>
        <w:t xml:space="preserve">possedere la capacità di contrarre con la pubblica amministrazione, nel senso che nei confronti del Beneficiario non sia stata applicata la sanzione interdittiva di cui all’art. 9, comma 2, lett. c), del decreto legislativo 8 giugno 2001 n. 231 e </w:t>
      </w:r>
      <w:proofErr w:type="spellStart"/>
      <w:r w:rsidRPr="00951A25">
        <w:rPr>
          <w:sz w:val="24"/>
          <w:szCs w:val="24"/>
          <w:lang w:val="it-IT"/>
        </w:rPr>
        <w:t>ss.mm.ii</w:t>
      </w:r>
      <w:proofErr w:type="spellEnd"/>
      <w:r w:rsidRPr="00951A25">
        <w:rPr>
          <w:sz w:val="24"/>
          <w:szCs w:val="24"/>
          <w:lang w:val="it-IT"/>
        </w:rPr>
        <w:t xml:space="preserve">., o altra sanzione che comporti il divieto di contrarre con la pubblica amministrazione, compresi i provvedimenti interdittivi di cui all’Art. 14 del D. Lgs. 81/2008 e </w:t>
      </w:r>
      <w:proofErr w:type="spellStart"/>
      <w:r w:rsidRPr="00951A25">
        <w:rPr>
          <w:sz w:val="24"/>
          <w:szCs w:val="24"/>
          <w:lang w:val="it-IT"/>
        </w:rPr>
        <w:t>s.m.i.</w:t>
      </w:r>
      <w:proofErr w:type="spellEnd"/>
      <w:r w:rsidRPr="00951A25">
        <w:rPr>
          <w:sz w:val="24"/>
          <w:szCs w:val="24"/>
          <w:lang w:val="it-IT"/>
        </w:rPr>
        <w:t>;</w:t>
      </w:r>
    </w:p>
    <w:p w14:paraId="40998B70" w14:textId="77777777" w:rsidR="00951A25" w:rsidRDefault="00E671FE" w:rsidP="00C04C4B">
      <w:pPr>
        <w:pStyle w:val="ListParagraph"/>
        <w:numPr>
          <w:ilvl w:val="3"/>
          <w:numId w:val="75"/>
        </w:numPr>
        <w:tabs>
          <w:tab w:val="left" w:pos="709"/>
        </w:tabs>
        <w:suppressAutoHyphens/>
        <w:autoSpaceDE/>
        <w:autoSpaceDN/>
        <w:spacing w:before="120" w:after="120"/>
        <w:ind w:left="360"/>
        <w:rPr>
          <w:sz w:val="24"/>
          <w:szCs w:val="24"/>
          <w:lang w:val="it-IT"/>
        </w:rPr>
      </w:pPr>
      <w:r w:rsidRPr="00951A25">
        <w:rPr>
          <w:sz w:val="24"/>
          <w:szCs w:val="24"/>
          <w:lang w:val="it-IT"/>
        </w:rPr>
        <w:t>disporre di una unità locale</w:t>
      </w:r>
      <w:r>
        <w:rPr>
          <w:rStyle w:val="FootnoteReference"/>
          <w:szCs w:val="24"/>
          <w:lang w:val="it-IT"/>
        </w:rPr>
        <w:footnoteReference w:id="3"/>
      </w:r>
      <w:r w:rsidRPr="00951A25">
        <w:rPr>
          <w:sz w:val="24"/>
          <w:szCs w:val="24"/>
          <w:lang w:val="it-IT"/>
        </w:rPr>
        <w:t xml:space="preserve"> destinataria del sostegno di cui al presente Avviso nel territorio regionale. Per i soggetti privi di sede o unità operativa in Calabria al momento della domanda, gli stessi devono impegnarsi a possedere detto requisito al momento del primo pagamento dell’aiuto concesso;</w:t>
      </w:r>
    </w:p>
    <w:p w14:paraId="63D3C60C" w14:textId="16150CD2" w:rsidR="00E671FE" w:rsidRPr="00951A25" w:rsidRDefault="00E671FE" w:rsidP="00C04C4B">
      <w:pPr>
        <w:pStyle w:val="ListParagraph"/>
        <w:numPr>
          <w:ilvl w:val="3"/>
          <w:numId w:val="75"/>
        </w:numPr>
        <w:tabs>
          <w:tab w:val="left" w:pos="709"/>
        </w:tabs>
        <w:suppressAutoHyphens/>
        <w:autoSpaceDE/>
        <w:autoSpaceDN/>
        <w:spacing w:before="120" w:after="120"/>
        <w:ind w:left="360"/>
        <w:rPr>
          <w:sz w:val="24"/>
          <w:szCs w:val="24"/>
          <w:lang w:val="it-IT"/>
        </w:rPr>
      </w:pPr>
      <w:r w:rsidRPr="00951A25">
        <w:rPr>
          <w:sz w:val="24"/>
          <w:szCs w:val="24"/>
          <w:lang w:val="it-IT"/>
        </w:rPr>
        <w:t>essere regolarmente iscritto:</w:t>
      </w:r>
    </w:p>
    <w:p w14:paraId="3D3A7FD3" w14:textId="77777777" w:rsidR="00951A25" w:rsidRDefault="00E671FE" w:rsidP="00C04C4B">
      <w:pPr>
        <w:pStyle w:val="ListParagraph"/>
        <w:numPr>
          <w:ilvl w:val="0"/>
          <w:numId w:val="81"/>
        </w:numPr>
        <w:tabs>
          <w:tab w:val="clear" w:pos="851"/>
          <w:tab w:val="left" w:pos="1701"/>
        </w:tabs>
        <w:spacing w:before="0" w:after="0"/>
        <w:ind w:left="720" w:right="274" w:hanging="270"/>
        <w:contextualSpacing w:val="0"/>
        <w:rPr>
          <w:color w:val="000009"/>
          <w:sz w:val="24"/>
          <w:szCs w:val="24"/>
          <w:lang w:val="it-IT"/>
        </w:rPr>
      </w:pPr>
      <w:r w:rsidRPr="00D205BA">
        <w:rPr>
          <w:color w:val="000009"/>
          <w:sz w:val="24"/>
          <w:szCs w:val="24"/>
          <w:lang w:val="it-IT"/>
        </w:rPr>
        <w:t>nei casi previsti dalla legge, nel registro delle imprese della CCIAA territorialmente</w:t>
      </w:r>
      <w:r w:rsidRPr="00D205BA">
        <w:rPr>
          <w:color w:val="000009"/>
          <w:spacing w:val="1"/>
          <w:sz w:val="24"/>
          <w:szCs w:val="24"/>
          <w:lang w:val="it-IT"/>
        </w:rPr>
        <w:t xml:space="preserve"> </w:t>
      </w:r>
      <w:r w:rsidRPr="00D205BA">
        <w:rPr>
          <w:color w:val="000009"/>
          <w:sz w:val="24"/>
          <w:szCs w:val="24"/>
          <w:lang w:val="it-IT"/>
        </w:rPr>
        <w:t>competente;</w:t>
      </w:r>
    </w:p>
    <w:p w14:paraId="76D1D648" w14:textId="77777777" w:rsidR="00951A25" w:rsidRDefault="00E671FE" w:rsidP="00C04C4B">
      <w:pPr>
        <w:pStyle w:val="ListParagraph"/>
        <w:numPr>
          <w:ilvl w:val="0"/>
          <w:numId w:val="81"/>
        </w:numPr>
        <w:tabs>
          <w:tab w:val="clear" w:pos="851"/>
        </w:tabs>
        <w:spacing w:before="0" w:after="0"/>
        <w:ind w:left="720" w:right="274" w:hanging="270"/>
        <w:contextualSpacing w:val="0"/>
        <w:rPr>
          <w:color w:val="000009"/>
          <w:sz w:val="24"/>
          <w:szCs w:val="24"/>
          <w:lang w:val="it-IT"/>
        </w:rPr>
      </w:pPr>
      <w:r w:rsidRPr="00951A25">
        <w:rPr>
          <w:color w:val="000009"/>
          <w:sz w:val="24"/>
          <w:szCs w:val="24"/>
          <w:lang w:val="it-IT"/>
        </w:rPr>
        <w:t>nel caso di esercenti tutte le attività economiche e professionali la cui denuncia alla</w:t>
      </w:r>
      <w:r w:rsidRPr="00951A25">
        <w:rPr>
          <w:color w:val="000009"/>
          <w:spacing w:val="1"/>
          <w:sz w:val="24"/>
          <w:szCs w:val="24"/>
          <w:lang w:val="it-IT"/>
        </w:rPr>
        <w:t xml:space="preserve"> </w:t>
      </w:r>
      <w:r w:rsidRPr="00951A25">
        <w:rPr>
          <w:color w:val="000009"/>
          <w:sz w:val="24"/>
          <w:szCs w:val="24"/>
          <w:lang w:val="it-IT"/>
        </w:rPr>
        <w:t>Camera</w:t>
      </w:r>
      <w:r w:rsidRPr="00951A25">
        <w:rPr>
          <w:color w:val="000009"/>
          <w:spacing w:val="1"/>
          <w:sz w:val="24"/>
          <w:szCs w:val="24"/>
          <w:lang w:val="it-IT"/>
        </w:rPr>
        <w:t xml:space="preserve"> </w:t>
      </w:r>
      <w:r w:rsidRPr="00951A25">
        <w:rPr>
          <w:color w:val="000009"/>
          <w:sz w:val="24"/>
          <w:szCs w:val="24"/>
          <w:lang w:val="it-IT"/>
        </w:rPr>
        <w:t>di</w:t>
      </w:r>
      <w:r w:rsidRPr="00951A25">
        <w:rPr>
          <w:color w:val="000009"/>
          <w:spacing w:val="1"/>
          <w:sz w:val="24"/>
          <w:szCs w:val="24"/>
          <w:lang w:val="it-IT"/>
        </w:rPr>
        <w:t xml:space="preserve"> </w:t>
      </w:r>
      <w:r w:rsidRPr="00951A25">
        <w:rPr>
          <w:color w:val="000009"/>
          <w:sz w:val="24"/>
          <w:szCs w:val="24"/>
          <w:lang w:val="it-IT"/>
        </w:rPr>
        <w:t>Commercio</w:t>
      </w:r>
      <w:r w:rsidRPr="00951A25">
        <w:rPr>
          <w:color w:val="000009"/>
          <w:spacing w:val="1"/>
          <w:sz w:val="24"/>
          <w:szCs w:val="24"/>
          <w:lang w:val="it-IT"/>
        </w:rPr>
        <w:t xml:space="preserve"> </w:t>
      </w:r>
      <w:r w:rsidRPr="00951A25">
        <w:rPr>
          <w:color w:val="000009"/>
          <w:sz w:val="24"/>
          <w:szCs w:val="24"/>
          <w:lang w:val="it-IT"/>
        </w:rPr>
        <w:t>sia</w:t>
      </w:r>
      <w:r w:rsidRPr="00951A25">
        <w:rPr>
          <w:color w:val="000009"/>
          <w:spacing w:val="1"/>
          <w:sz w:val="24"/>
          <w:szCs w:val="24"/>
          <w:lang w:val="it-IT"/>
        </w:rPr>
        <w:t xml:space="preserve"> </w:t>
      </w:r>
      <w:r w:rsidRPr="00951A25">
        <w:rPr>
          <w:color w:val="000009"/>
          <w:sz w:val="24"/>
          <w:szCs w:val="24"/>
          <w:lang w:val="it-IT"/>
        </w:rPr>
        <w:t>prevista</w:t>
      </w:r>
      <w:r w:rsidRPr="00951A25">
        <w:rPr>
          <w:color w:val="000009"/>
          <w:spacing w:val="1"/>
          <w:sz w:val="24"/>
          <w:szCs w:val="24"/>
          <w:lang w:val="it-IT"/>
        </w:rPr>
        <w:t xml:space="preserve"> </w:t>
      </w:r>
      <w:r w:rsidRPr="00951A25">
        <w:rPr>
          <w:color w:val="000009"/>
          <w:sz w:val="24"/>
          <w:szCs w:val="24"/>
          <w:lang w:val="it-IT"/>
        </w:rPr>
        <w:t>dalle</w:t>
      </w:r>
      <w:r w:rsidRPr="00951A25">
        <w:rPr>
          <w:color w:val="000009"/>
          <w:spacing w:val="1"/>
          <w:sz w:val="24"/>
          <w:szCs w:val="24"/>
          <w:lang w:val="it-IT"/>
        </w:rPr>
        <w:t xml:space="preserve"> </w:t>
      </w:r>
      <w:r w:rsidRPr="00951A25">
        <w:rPr>
          <w:color w:val="000009"/>
          <w:sz w:val="24"/>
          <w:szCs w:val="24"/>
          <w:lang w:val="it-IT"/>
        </w:rPr>
        <w:t>norme</w:t>
      </w:r>
      <w:r w:rsidRPr="00951A25">
        <w:rPr>
          <w:color w:val="000009"/>
          <w:spacing w:val="1"/>
          <w:sz w:val="24"/>
          <w:szCs w:val="24"/>
          <w:lang w:val="it-IT"/>
        </w:rPr>
        <w:t xml:space="preserve"> </w:t>
      </w:r>
      <w:r w:rsidRPr="00951A25">
        <w:rPr>
          <w:color w:val="000009"/>
          <w:sz w:val="24"/>
          <w:szCs w:val="24"/>
          <w:lang w:val="it-IT"/>
        </w:rPr>
        <w:t>vigenti</w:t>
      </w:r>
      <w:r w:rsidRPr="00951A25">
        <w:rPr>
          <w:color w:val="000009"/>
          <w:spacing w:val="1"/>
          <w:sz w:val="24"/>
          <w:szCs w:val="24"/>
          <w:lang w:val="it-IT"/>
        </w:rPr>
        <w:t xml:space="preserve"> </w:t>
      </w:r>
      <w:r w:rsidRPr="00951A25">
        <w:rPr>
          <w:color w:val="000009"/>
          <w:sz w:val="24"/>
          <w:szCs w:val="24"/>
          <w:lang w:val="it-IT"/>
        </w:rPr>
        <w:t>(purché</w:t>
      </w:r>
      <w:r w:rsidRPr="00951A25">
        <w:rPr>
          <w:color w:val="000009"/>
          <w:spacing w:val="1"/>
          <w:sz w:val="24"/>
          <w:szCs w:val="24"/>
          <w:lang w:val="it-IT"/>
        </w:rPr>
        <w:t xml:space="preserve"> </w:t>
      </w:r>
      <w:r w:rsidRPr="00951A25">
        <w:rPr>
          <w:color w:val="000009"/>
          <w:sz w:val="24"/>
          <w:szCs w:val="24"/>
          <w:lang w:val="it-IT"/>
        </w:rPr>
        <w:t>non</w:t>
      </w:r>
      <w:r w:rsidRPr="00951A25">
        <w:rPr>
          <w:color w:val="000009"/>
          <w:spacing w:val="1"/>
          <w:sz w:val="24"/>
          <w:szCs w:val="24"/>
          <w:lang w:val="it-IT"/>
        </w:rPr>
        <w:t xml:space="preserve"> </w:t>
      </w:r>
      <w:r w:rsidRPr="00951A25">
        <w:rPr>
          <w:color w:val="000009"/>
          <w:sz w:val="24"/>
          <w:szCs w:val="24"/>
          <w:lang w:val="it-IT"/>
        </w:rPr>
        <w:t>obbligati</w:t>
      </w:r>
      <w:r w:rsidRPr="00951A25">
        <w:rPr>
          <w:color w:val="000009"/>
          <w:spacing w:val="1"/>
          <w:sz w:val="24"/>
          <w:szCs w:val="24"/>
          <w:lang w:val="it-IT"/>
        </w:rPr>
        <w:t xml:space="preserve"> </w:t>
      </w:r>
      <w:r w:rsidRPr="00951A25">
        <w:rPr>
          <w:color w:val="000009"/>
          <w:sz w:val="24"/>
          <w:szCs w:val="24"/>
          <w:lang w:val="it-IT"/>
        </w:rPr>
        <w:t>all’iscrizione in albi tenuti da ordini o collegi professionali), al REA – Repertorio delle</w:t>
      </w:r>
      <w:r w:rsidRPr="00951A25">
        <w:rPr>
          <w:color w:val="000009"/>
          <w:spacing w:val="1"/>
          <w:sz w:val="24"/>
          <w:szCs w:val="24"/>
          <w:lang w:val="it-IT"/>
        </w:rPr>
        <w:t xml:space="preserve"> </w:t>
      </w:r>
      <w:r w:rsidRPr="00951A25">
        <w:rPr>
          <w:color w:val="000009"/>
          <w:sz w:val="24"/>
          <w:szCs w:val="24"/>
          <w:lang w:val="it-IT"/>
        </w:rPr>
        <w:t>Notizie</w:t>
      </w:r>
      <w:r w:rsidRPr="00951A25">
        <w:rPr>
          <w:color w:val="000009"/>
          <w:spacing w:val="-1"/>
          <w:sz w:val="24"/>
          <w:szCs w:val="24"/>
          <w:lang w:val="it-IT"/>
        </w:rPr>
        <w:t xml:space="preserve"> </w:t>
      </w:r>
      <w:r w:rsidRPr="00951A25">
        <w:rPr>
          <w:color w:val="000009"/>
          <w:sz w:val="24"/>
          <w:szCs w:val="24"/>
          <w:lang w:val="it-IT"/>
        </w:rPr>
        <w:t>Economiche</w:t>
      </w:r>
      <w:r w:rsidRPr="00951A25">
        <w:rPr>
          <w:color w:val="000009"/>
          <w:spacing w:val="-2"/>
          <w:sz w:val="24"/>
          <w:szCs w:val="24"/>
          <w:lang w:val="it-IT"/>
        </w:rPr>
        <w:t xml:space="preserve"> </w:t>
      </w:r>
      <w:r w:rsidRPr="00951A25">
        <w:rPr>
          <w:color w:val="000009"/>
          <w:sz w:val="24"/>
          <w:szCs w:val="24"/>
          <w:lang w:val="it-IT"/>
        </w:rPr>
        <w:t>e</w:t>
      </w:r>
      <w:r w:rsidRPr="00951A25">
        <w:rPr>
          <w:color w:val="000009"/>
          <w:spacing w:val="1"/>
          <w:sz w:val="24"/>
          <w:szCs w:val="24"/>
          <w:lang w:val="it-IT"/>
        </w:rPr>
        <w:t xml:space="preserve"> </w:t>
      </w:r>
      <w:r w:rsidRPr="00951A25">
        <w:rPr>
          <w:color w:val="000009"/>
          <w:sz w:val="24"/>
          <w:szCs w:val="24"/>
          <w:lang w:val="it-IT"/>
        </w:rPr>
        <w:t>Amministrative</w:t>
      </w:r>
      <w:r w:rsidRPr="00951A25">
        <w:rPr>
          <w:color w:val="000009"/>
          <w:spacing w:val="-2"/>
          <w:sz w:val="24"/>
          <w:szCs w:val="24"/>
          <w:lang w:val="it-IT"/>
        </w:rPr>
        <w:t xml:space="preserve"> </w:t>
      </w:r>
      <w:r w:rsidRPr="00951A25">
        <w:rPr>
          <w:color w:val="000009"/>
          <w:sz w:val="24"/>
          <w:szCs w:val="24"/>
          <w:lang w:val="it-IT"/>
        </w:rPr>
        <w:t>presso le</w:t>
      </w:r>
      <w:r w:rsidRPr="00951A25">
        <w:rPr>
          <w:color w:val="000009"/>
          <w:spacing w:val="-2"/>
          <w:sz w:val="24"/>
          <w:szCs w:val="24"/>
          <w:lang w:val="it-IT"/>
        </w:rPr>
        <w:t xml:space="preserve"> </w:t>
      </w:r>
      <w:r w:rsidRPr="00951A25">
        <w:rPr>
          <w:color w:val="000009"/>
          <w:sz w:val="24"/>
          <w:szCs w:val="24"/>
          <w:lang w:val="it-IT"/>
        </w:rPr>
        <w:t>CCIAA;</w:t>
      </w:r>
    </w:p>
    <w:p w14:paraId="572C131C" w14:textId="77777777" w:rsidR="00951A25" w:rsidRDefault="00E671FE" w:rsidP="00C04C4B">
      <w:pPr>
        <w:pStyle w:val="ListParagraph"/>
        <w:numPr>
          <w:ilvl w:val="0"/>
          <w:numId w:val="81"/>
        </w:numPr>
        <w:tabs>
          <w:tab w:val="clear" w:pos="851"/>
        </w:tabs>
        <w:spacing w:before="0" w:after="0"/>
        <w:ind w:left="720" w:right="274" w:hanging="270"/>
        <w:contextualSpacing w:val="0"/>
        <w:rPr>
          <w:color w:val="000009"/>
          <w:sz w:val="24"/>
          <w:szCs w:val="24"/>
          <w:lang w:val="it-IT"/>
        </w:rPr>
      </w:pPr>
      <w:r w:rsidRPr="00951A25">
        <w:rPr>
          <w:color w:val="000009"/>
          <w:sz w:val="24"/>
          <w:szCs w:val="24"/>
          <w:lang w:val="it-IT"/>
        </w:rPr>
        <w:t>nel</w:t>
      </w:r>
      <w:r w:rsidRPr="00951A25">
        <w:rPr>
          <w:color w:val="000009"/>
          <w:spacing w:val="22"/>
          <w:sz w:val="24"/>
          <w:szCs w:val="24"/>
          <w:lang w:val="it-IT"/>
        </w:rPr>
        <w:t xml:space="preserve"> </w:t>
      </w:r>
      <w:r w:rsidRPr="00951A25">
        <w:rPr>
          <w:color w:val="000009"/>
          <w:sz w:val="24"/>
          <w:szCs w:val="24"/>
          <w:lang w:val="it-IT"/>
        </w:rPr>
        <w:t>caso</w:t>
      </w:r>
      <w:r w:rsidRPr="00951A25">
        <w:rPr>
          <w:color w:val="000009"/>
          <w:spacing w:val="22"/>
          <w:sz w:val="24"/>
          <w:szCs w:val="24"/>
          <w:lang w:val="it-IT"/>
        </w:rPr>
        <w:t xml:space="preserve"> </w:t>
      </w:r>
      <w:r w:rsidRPr="00951A25">
        <w:rPr>
          <w:color w:val="000009"/>
          <w:sz w:val="24"/>
          <w:szCs w:val="24"/>
          <w:lang w:val="it-IT"/>
        </w:rPr>
        <w:t>di</w:t>
      </w:r>
      <w:r w:rsidRPr="00951A25">
        <w:rPr>
          <w:color w:val="000009"/>
          <w:spacing w:val="21"/>
          <w:sz w:val="24"/>
          <w:szCs w:val="24"/>
          <w:lang w:val="it-IT"/>
        </w:rPr>
        <w:t xml:space="preserve"> </w:t>
      </w:r>
      <w:r w:rsidRPr="00951A25">
        <w:rPr>
          <w:color w:val="000009"/>
          <w:sz w:val="24"/>
          <w:szCs w:val="24"/>
          <w:lang w:val="it-IT"/>
        </w:rPr>
        <w:t>società</w:t>
      </w:r>
      <w:r w:rsidRPr="00951A25">
        <w:rPr>
          <w:color w:val="000009"/>
          <w:spacing w:val="21"/>
          <w:sz w:val="24"/>
          <w:szCs w:val="24"/>
          <w:lang w:val="it-IT"/>
        </w:rPr>
        <w:t xml:space="preserve"> </w:t>
      </w:r>
      <w:r w:rsidRPr="00951A25">
        <w:rPr>
          <w:color w:val="000009"/>
          <w:sz w:val="24"/>
          <w:szCs w:val="24"/>
          <w:lang w:val="it-IT"/>
        </w:rPr>
        <w:t>cooperative</w:t>
      </w:r>
      <w:r w:rsidRPr="00951A25">
        <w:rPr>
          <w:color w:val="000009"/>
          <w:spacing w:val="22"/>
          <w:sz w:val="24"/>
          <w:szCs w:val="24"/>
          <w:lang w:val="it-IT"/>
        </w:rPr>
        <w:t xml:space="preserve"> </w:t>
      </w:r>
      <w:r w:rsidRPr="00951A25">
        <w:rPr>
          <w:color w:val="000009"/>
          <w:sz w:val="24"/>
          <w:szCs w:val="24"/>
          <w:lang w:val="it-IT"/>
        </w:rPr>
        <w:t>o</w:t>
      </w:r>
      <w:r w:rsidRPr="00951A25">
        <w:rPr>
          <w:color w:val="000009"/>
          <w:spacing w:val="22"/>
          <w:sz w:val="24"/>
          <w:szCs w:val="24"/>
          <w:lang w:val="it-IT"/>
        </w:rPr>
        <w:t xml:space="preserve"> </w:t>
      </w:r>
      <w:r w:rsidRPr="00951A25">
        <w:rPr>
          <w:color w:val="000009"/>
          <w:sz w:val="24"/>
          <w:szCs w:val="24"/>
          <w:lang w:val="it-IT"/>
        </w:rPr>
        <w:t>Consorzi</w:t>
      </w:r>
      <w:r w:rsidRPr="00951A25">
        <w:rPr>
          <w:color w:val="000009"/>
          <w:spacing w:val="21"/>
          <w:sz w:val="24"/>
          <w:szCs w:val="24"/>
          <w:lang w:val="it-IT"/>
        </w:rPr>
        <w:t xml:space="preserve"> </w:t>
      </w:r>
      <w:r w:rsidRPr="00951A25">
        <w:rPr>
          <w:color w:val="000009"/>
          <w:sz w:val="24"/>
          <w:szCs w:val="24"/>
          <w:lang w:val="it-IT"/>
        </w:rPr>
        <w:t>di</w:t>
      </w:r>
      <w:r w:rsidRPr="00951A25">
        <w:rPr>
          <w:color w:val="000009"/>
          <w:spacing w:val="21"/>
          <w:sz w:val="24"/>
          <w:szCs w:val="24"/>
          <w:lang w:val="it-IT"/>
        </w:rPr>
        <w:t xml:space="preserve"> </w:t>
      </w:r>
      <w:r w:rsidRPr="00951A25">
        <w:rPr>
          <w:color w:val="000009"/>
          <w:sz w:val="24"/>
          <w:szCs w:val="24"/>
          <w:lang w:val="it-IT"/>
        </w:rPr>
        <w:t>cooperative,</w:t>
      </w:r>
      <w:r w:rsidRPr="00951A25">
        <w:rPr>
          <w:color w:val="000009"/>
          <w:spacing w:val="22"/>
          <w:sz w:val="24"/>
          <w:szCs w:val="24"/>
          <w:lang w:val="it-IT"/>
        </w:rPr>
        <w:t xml:space="preserve"> </w:t>
      </w:r>
      <w:r w:rsidRPr="00951A25">
        <w:rPr>
          <w:color w:val="000009"/>
          <w:sz w:val="24"/>
          <w:szCs w:val="24"/>
          <w:lang w:val="it-IT"/>
        </w:rPr>
        <w:t>all’Albo</w:t>
      </w:r>
      <w:r w:rsidRPr="00951A25">
        <w:rPr>
          <w:color w:val="000009"/>
          <w:spacing w:val="22"/>
          <w:sz w:val="24"/>
          <w:szCs w:val="24"/>
          <w:lang w:val="it-IT"/>
        </w:rPr>
        <w:t xml:space="preserve"> </w:t>
      </w:r>
      <w:r w:rsidRPr="00951A25">
        <w:rPr>
          <w:color w:val="000009"/>
          <w:sz w:val="24"/>
          <w:szCs w:val="24"/>
          <w:lang w:val="it-IT"/>
        </w:rPr>
        <w:t>delle</w:t>
      </w:r>
      <w:r w:rsidRPr="00951A25">
        <w:rPr>
          <w:color w:val="000009"/>
          <w:spacing w:val="22"/>
          <w:sz w:val="24"/>
          <w:szCs w:val="24"/>
          <w:lang w:val="it-IT"/>
        </w:rPr>
        <w:t xml:space="preserve"> </w:t>
      </w:r>
      <w:r w:rsidRPr="00951A25">
        <w:rPr>
          <w:color w:val="000009"/>
          <w:sz w:val="24"/>
          <w:szCs w:val="24"/>
          <w:lang w:val="it-IT"/>
        </w:rPr>
        <w:t>società</w:t>
      </w:r>
      <w:r w:rsidRPr="00951A25">
        <w:rPr>
          <w:color w:val="000009"/>
          <w:spacing w:val="-47"/>
          <w:sz w:val="24"/>
          <w:szCs w:val="24"/>
          <w:lang w:val="it-IT"/>
        </w:rPr>
        <w:t xml:space="preserve"> </w:t>
      </w:r>
      <w:r w:rsidRPr="00951A25">
        <w:rPr>
          <w:color w:val="000009"/>
          <w:sz w:val="24"/>
          <w:szCs w:val="24"/>
          <w:lang w:val="it-IT"/>
        </w:rPr>
        <w:t>cooperative di</w:t>
      </w:r>
      <w:r w:rsidRPr="00951A25">
        <w:rPr>
          <w:color w:val="000009"/>
          <w:spacing w:val="-2"/>
          <w:sz w:val="24"/>
          <w:szCs w:val="24"/>
          <w:lang w:val="it-IT"/>
        </w:rPr>
        <w:t xml:space="preserve"> </w:t>
      </w:r>
      <w:r w:rsidRPr="00951A25">
        <w:rPr>
          <w:color w:val="000009"/>
          <w:sz w:val="24"/>
          <w:szCs w:val="24"/>
          <w:lang w:val="it-IT"/>
        </w:rPr>
        <w:t>cui</w:t>
      </w:r>
      <w:r w:rsidRPr="00951A25">
        <w:rPr>
          <w:color w:val="000009"/>
          <w:spacing w:val="-1"/>
          <w:sz w:val="24"/>
          <w:szCs w:val="24"/>
          <w:lang w:val="it-IT"/>
        </w:rPr>
        <w:t xml:space="preserve"> </w:t>
      </w:r>
      <w:r w:rsidRPr="00951A25">
        <w:rPr>
          <w:color w:val="000009"/>
          <w:sz w:val="24"/>
          <w:szCs w:val="24"/>
          <w:lang w:val="it-IT"/>
        </w:rPr>
        <w:t>al</w:t>
      </w:r>
      <w:r w:rsidRPr="00951A25">
        <w:rPr>
          <w:color w:val="000009"/>
          <w:spacing w:val="-2"/>
          <w:sz w:val="24"/>
          <w:szCs w:val="24"/>
          <w:lang w:val="it-IT"/>
        </w:rPr>
        <w:t xml:space="preserve"> </w:t>
      </w:r>
      <w:r w:rsidRPr="00951A25">
        <w:rPr>
          <w:color w:val="000009"/>
          <w:sz w:val="24"/>
          <w:szCs w:val="24"/>
          <w:lang w:val="it-IT"/>
        </w:rPr>
        <w:t>D.M.</w:t>
      </w:r>
      <w:r w:rsidRPr="00951A25">
        <w:rPr>
          <w:color w:val="000009"/>
          <w:spacing w:val="-3"/>
          <w:sz w:val="24"/>
          <w:szCs w:val="24"/>
          <w:lang w:val="it-IT"/>
        </w:rPr>
        <w:t xml:space="preserve"> </w:t>
      </w:r>
      <w:r w:rsidRPr="00951A25">
        <w:rPr>
          <w:color w:val="000009"/>
          <w:sz w:val="24"/>
          <w:szCs w:val="24"/>
          <w:lang w:val="it-IT"/>
        </w:rPr>
        <w:t>23 giugno</w:t>
      </w:r>
      <w:r w:rsidRPr="00951A25">
        <w:rPr>
          <w:color w:val="000009"/>
          <w:spacing w:val="-1"/>
          <w:sz w:val="24"/>
          <w:szCs w:val="24"/>
          <w:lang w:val="it-IT"/>
        </w:rPr>
        <w:t xml:space="preserve"> </w:t>
      </w:r>
      <w:r w:rsidRPr="00951A25">
        <w:rPr>
          <w:color w:val="000009"/>
          <w:sz w:val="24"/>
          <w:szCs w:val="24"/>
          <w:lang w:val="it-IT"/>
        </w:rPr>
        <w:t>2004;</w:t>
      </w:r>
    </w:p>
    <w:p w14:paraId="782DCB06" w14:textId="77777777" w:rsidR="00951A25" w:rsidRDefault="00E671FE" w:rsidP="00C04C4B">
      <w:pPr>
        <w:pStyle w:val="ListParagraph"/>
        <w:numPr>
          <w:ilvl w:val="0"/>
          <w:numId w:val="81"/>
        </w:numPr>
        <w:tabs>
          <w:tab w:val="clear" w:pos="851"/>
        </w:tabs>
        <w:spacing w:before="0" w:after="0"/>
        <w:ind w:left="720" w:right="274" w:hanging="270"/>
        <w:contextualSpacing w:val="0"/>
        <w:rPr>
          <w:color w:val="000009"/>
          <w:sz w:val="24"/>
          <w:szCs w:val="24"/>
          <w:lang w:val="it-IT"/>
        </w:rPr>
      </w:pPr>
      <w:r w:rsidRPr="00951A25">
        <w:rPr>
          <w:color w:val="000009"/>
          <w:sz w:val="24"/>
          <w:szCs w:val="24"/>
          <w:lang w:val="it-IT"/>
        </w:rPr>
        <w:t>nel</w:t>
      </w:r>
      <w:r w:rsidRPr="00951A25">
        <w:rPr>
          <w:color w:val="000009"/>
          <w:spacing w:val="18"/>
          <w:sz w:val="24"/>
          <w:szCs w:val="24"/>
          <w:lang w:val="it-IT"/>
        </w:rPr>
        <w:t xml:space="preserve"> </w:t>
      </w:r>
      <w:r w:rsidRPr="00951A25">
        <w:rPr>
          <w:color w:val="000009"/>
          <w:sz w:val="24"/>
          <w:szCs w:val="24"/>
          <w:lang w:val="it-IT"/>
        </w:rPr>
        <w:t>caso</w:t>
      </w:r>
      <w:r w:rsidRPr="00951A25">
        <w:rPr>
          <w:color w:val="000009"/>
          <w:spacing w:val="19"/>
          <w:sz w:val="24"/>
          <w:szCs w:val="24"/>
          <w:lang w:val="it-IT"/>
        </w:rPr>
        <w:t xml:space="preserve"> </w:t>
      </w:r>
      <w:r w:rsidRPr="00951A25">
        <w:rPr>
          <w:color w:val="000009"/>
          <w:sz w:val="24"/>
          <w:szCs w:val="24"/>
          <w:lang w:val="it-IT"/>
        </w:rPr>
        <w:t>di</w:t>
      </w:r>
      <w:r w:rsidRPr="00951A25">
        <w:rPr>
          <w:color w:val="000009"/>
          <w:spacing w:val="17"/>
          <w:sz w:val="24"/>
          <w:szCs w:val="24"/>
          <w:lang w:val="it-IT"/>
        </w:rPr>
        <w:t xml:space="preserve"> </w:t>
      </w:r>
      <w:r w:rsidRPr="00951A25">
        <w:rPr>
          <w:color w:val="000009"/>
          <w:sz w:val="24"/>
          <w:szCs w:val="24"/>
          <w:lang w:val="it-IT"/>
        </w:rPr>
        <w:t>professionisti</w:t>
      </w:r>
      <w:r w:rsidRPr="00951A25">
        <w:rPr>
          <w:color w:val="000009"/>
          <w:spacing w:val="15"/>
          <w:sz w:val="24"/>
          <w:szCs w:val="24"/>
          <w:lang w:val="it-IT"/>
        </w:rPr>
        <w:t xml:space="preserve"> </w:t>
      </w:r>
      <w:r w:rsidRPr="00951A25">
        <w:rPr>
          <w:color w:val="000009"/>
          <w:sz w:val="24"/>
          <w:szCs w:val="24"/>
          <w:lang w:val="it-IT"/>
        </w:rPr>
        <w:t>obbligati</w:t>
      </w:r>
      <w:r w:rsidRPr="00951A25">
        <w:rPr>
          <w:color w:val="000009"/>
          <w:spacing w:val="17"/>
          <w:sz w:val="24"/>
          <w:szCs w:val="24"/>
          <w:lang w:val="it-IT"/>
        </w:rPr>
        <w:t xml:space="preserve"> </w:t>
      </w:r>
      <w:r w:rsidRPr="00951A25">
        <w:rPr>
          <w:color w:val="000009"/>
          <w:sz w:val="24"/>
          <w:szCs w:val="24"/>
          <w:lang w:val="it-IT"/>
        </w:rPr>
        <w:t>all’iscrizione</w:t>
      </w:r>
      <w:r w:rsidRPr="00951A25">
        <w:rPr>
          <w:color w:val="000009"/>
          <w:spacing w:val="18"/>
          <w:sz w:val="24"/>
          <w:szCs w:val="24"/>
          <w:lang w:val="it-IT"/>
        </w:rPr>
        <w:t xml:space="preserve"> </w:t>
      </w:r>
      <w:r w:rsidRPr="00951A25">
        <w:rPr>
          <w:color w:val="000009"/>
          <w:sz w:val="24"/>
          <w:szCs w:val="24"/>
          <w:lang w:val="it-IT"/>
        </w:rPr>
        <w:t>in</w:t>
      </w:r>
      <w:r w:rsidRPr="00951A25">
        <w:rPr>
          <w:color w:val="000009"/>
          <w:spacing w:val="14"/>
          <w:sz w:val="24"/>
          <w:szCs w:val="24"/>
          <w:lang w:val="it-IT"/>
        </w:rPr>
        <w:t xml:space="preserve"> </w:t>
      </w:r>
      <w:r w:rsidRPr="00951A25">
        <w:rPr>
          <w:color w:val="000009"/>
          <w:sz w:val="24"/>
          <w:szCs w:val="24"/>
          <w:lang w:val="it-IT"/>
        </w:rPr>
        <w:t>albi</w:t>
      </w:r>
      <w:r w:rsidRPr="00951A25">
        <w:rPr>
          <w:color w:val="000009"/>
          <w:spacing w:val="17"/>
          <w:sz w:val="24"/>
          <w:szCs w:val="24"/>
          <w:lang w:val="it-IT"/>
        </w:rPr>
        <w:t xml:space="preserve"> </w:t>
      </w:r>
      <w:r w:rsidRPr="00951A25">
        <w:rPr>
          <w:color w:val="000009"/>
          <w:sz w:val="24"/>
          <w:szCs w:val="24"/>
          <w:lang w:val="it-IT"/>
        </w:rPr>
        <w:t>tenuti</w:t>
      </w:r>
      <w:r w:rsidRPr="00951A25">
        <w:rPr>
          <w:color w:val="000009"/>
          <w:spacing w:val="18"/>
          <w:sz w:val="24"/>
          <w:szCs w:val="24"/>
          <w:lang w:val="it-IT"/>
        </w:rPr>
        <w:t xml:space="preserve"> </w:t>
      </w:r>
      <w:r w:rsidRPr="00951A25">
        <w:rPr>
          <w:color w:val="000009"/>
          <w:sz w:val="24"/>
          <w:szCs w:val="24"/>
          <w:lang w:val="it-IT"/>
        </w:rPr>
        <w:t>da</w:t>
      </w:r>
      <w:r w:rsidRPr="00951A25">
        <w:rPr>
          <w:color w:val="000009"/>
          <w:spacing w:val="17"/>
          <w:sz w:val="24"/>
          <w:szCs w:val="24"/>
          <w:lang w:val="it-IT"/>
        </w:rPr>
        <w:t xml:space="preserve"> </w:t>
      </w:r>
      <w:r w:rsidRPr="00951A25">
        <w:rPr>
          <w:color w:val="000009"/>
          <w:sz w:val="24"/>
          <w:szCs w:val="24"/>
          <w:lang w:val="it-IT"/>
        </w:rPr>
        <w:t>ordini</w:t>
      </w:r>
      <w:r w:rsidRPr="00951A25">
        <w:rPr>
          <w:color w:val="000009"/>
          <w:spacing w:val="17"/>
          <w:sz w:val="24"/>
          <w:szCs w:val="24"/>
          <w:lang w:val="it-IT"/>
        </w:rPr>
        <w:t xml:space="preserve"> </w:t>
      </w:r>
      <w:r w:rsidRPr="00951A25">
        <w:rPr>
          <w:color w:val="000009"/>
          <w:sz w:val="24"/>
          <w:szCs w:val="24"/>
          <w:lang w:val="it-IT"/>
        </w:rPr>
        <w:t>o</w:t>
      </w:r>
      <w:r w:rsidRPr="00951A25">
        <w:rPr>
          <w:color w:val="000009"/>
          <w:spacing w:val="16"/>
          <w:sz w:val="24"/>
          <w:szCs w:val="24"/>
          <w:lang w:val="it-IT"/>
        </w:rPr>
        <w:t xml:space="preserve"> </w:t>
      </w:r>
      <w:r w:rsidRPr="00951A25">
        <w:rPr>
          <w:color w:val="000009"/>
          <w:sz w:val="24"/>
          <w:szCs w:val="24"/>
          <w:lang w:val="it-IT"/>
        </w:rPr>
        <w:t>collegi</w:t>
      </w:r>
      <w:r w:rsidRPr="00951A25">
        <w:rPr>
          <w:color w:val="000009"/>
          <w:spacing w:val="-47"/>
          <w:sz w:val="24"/>
          <w:szCs w:val="24"/>
          <w:lang w:val="it-IT"/>
        </w:rPr>
        <w:t xml:space="preserve"> </w:t>
      </w:r>
      <w:r w:rsidRPr="00951A25">
        <w:rPr>
          <w:color w:val="000009"/>
          <w:sz w:val="24"/>
          <w:szCs w:val="24"/>
          <w:lang w:val="it-IT"/>
        </w:rPr>
        <w:t>professionali,</w:t>
      </w:r>
      <w:r w:rsidRPr="00951A25">
        <w:rPr>
          <w:color w:val="000009"/>
          <w:spacing w:val="-1"/>
          <w:sz w:val="24"/>
          <w:szCs w:val="24"/>
          <w:lang w:val="it-IT"/>
        </w:rPr>
        <w:t xml:space="preserve"> </w:t>
      </w:r>
      <w:r w:rsidRPr="00951A25">
        <w:rPr>
          <w:color w:val="000009"/>
          <w:sz w:val="24"/>
          <w:szCs w:val="24"/>
          <w:lang w:val="it-IT"/>
        </w:rPr>
        <w:t>al pertinente</w:t>
      </w:r>
      <w:r w:rsidRPr="00951A25">
        <w:rPr>
          <w:color w:val="000009"/>
          <w:spacing w:val="-2"/>
          <w:sz w:val="24"/>
          <w:szCs w:val="24"/>
          <w:lang w:val="it-IT"/>
        </w:rPr>
        <w:t xml:space="preserve"> </w:t>
      </w:r>
      <w:r w:rsidRPr="00951A25">
        <w:rPr>
          <w:color w:val="000009"/>
          <w:sz w:val="24"/>
          <w:szCs w:val="24"/>
          <w:lang w:val="it-IT"/>
        </w:rPr>
        <w:t>albo</w:t>
      </w:r>
      <w:r w:rsidRPr="00951A25">
        <w:rPr>
          <w:color w:val="000009"/>
          <w:spacing w:val="1"/>
          <w:sz w:val="24"/>
          <w:szCs w:val="24"/>
          <w:lang w:val="it-IT"/>
        </w:rPr>
        <w:t xml:space="preserve"> </w:t>
      </w:r>
      <w:r w:rsidRPr="00951A25">
        <w:rPr>
          <w:color w:val="000009"/>
          <w:sz w:val="24"/>
          <w:szCs w:val="24"/>
          <w:lang w:val="it-IT"/>
        </w:rPr>
        <w:t>professionale;</w:t>
      </w:r>
    </w:p>
    <w:p w14:paraId="6770448E" w14:textId="77777777" w:rsidR="00951A25" w:rsidRPr="00951A25" w:rsidRDefault="00E671FE" w:rsidP="00C04C4B">
      <w:pPr>
        <w:pStyle w:val="ListParagraph"/>
        <w:numPr>
          <w:ilvl w:val="0"/>
          <w:numId w:val="81"/>
        </w:numPr>
        <w:tabs>
          <w:tab w:val="clear" w:pos="851"/>
        </w:tabs>
        <w:spacing w:before="0" w:after="0"/>
        <w:ind w:left="720" w:right="274" w:hanging="270"/>
        <w:contextualSpacing w:val="0"/>
        <w:rPr>
          <w:color w:val="000009"/>
          <w:sz w:val="24"/>
          <w:szCs w:val="24"/>
          <w:lang w:val="it-IT"/>
        </w:rPr>
      </w:pPr>
      <w:r w:rsidRPr="00951A25">
        <w:rPr>
          <w:color w:val="000009"/>
          <w:sz w:val="24"/>
          <w:szCs w:val="24"/>
          <w:lang w:val="it-IT"/>
        </w:rPr>
        <w:lastRenderedPageBreak/>
        <w:t>nel</w:t>
      </w:r>
      <w:r w:rsidRPr="00951A25">
        <w:rPr>
          <w:color w:val="000009"/>
          <w:spacing w:val="31"/>
          <w:sz w:val="24"/>
          <w:szCs w:val="24"/>
          <w:lang w:val="it-IT"/>
        </w:rPr>
        <w:t xml:space="preserve"> </w:t>
      </w:r>
      <w:r w:rsidRPr="00951A25">
        <w:rPr>
          <w:color w:val="000009"/>
          <w:sz w:val="24"/>
          <w:szCs w:val="24"/>
          <w:lang w:val="it-IT"/>
        </w:rPr>
        <w:t>caso</w:t>
      </w:r>
      <w:r w:rsidRPr="00951A25">
        <w:rPr>
          <w:color w:val="000009"/>
          <w:spacing w:val="33"/>
          <w:sz w:val="24"/>
          <w:szCs w:val="24"/>
          <w:lang w:val="it-IT"/>
        </w:rPr>
        <w:t xml:space="preserve"> </w:t>
      </w:r>
      <w:r w:rsidRPr="00951A25">
        <w:rPr>
          <w:color w:val="000009"/>
          <w:sz w:val="24"/>
          <w:szCs w:val="24"/>
          <w:lang w:val="it-IT"/>
        </w:rPr>
        <w:t>di</w:t>
      </w:r>
      <w:r w:rsidRPr="00951A25">
        <w:rPr>
          <w:color w:val="000009"/>
          <w:spacing w:val="31"/>
          <w:sz w:val="24"/>
          <w:szCs w:val="24"/>
          <w:lang w:val="it-IT"/>
        </w:rPr>
        <w:t xml:space="preserve"> </w:t>
      </w:r>
      <w:r w:rsidRPr="00951A25">
        <w:rPr>
          <w:color w:val="000009"/>
          <w:sz w:val="24"/>
          <w:szCs w:val="24"/>
          <w:lang w:val="it-IT"/>
        </w:rPr>
        <w:t>professionisti</w:t>
      </w:r>
      <w:r w:rsidRPr="00951A25">
        <w:rPr>
          <w:color w:val="000009"/>
          <w:spacing w:val="28"/>
          <w:sz w:val="24"/>
          <w:szCs w:val="24"/>
          <w:lang w:val="it-IT"/>
        </w:rPr>
        <w:t xml:space="preserve"> </w:t>
      </w:r>
      <w:r w:rsidRPr="00951A25">
        <w:rPr>
          <w:color w:val="000009"/>
          <w:sz w:val="24"/>
          <w:szCs w:val="24"/>
          <w:lang w:val="it-IT"/>
        </w:rPr>
        <w:t>non</w:t>
      </w:r>
      <w:r w:rsidRPr="00951A25">
        <w:rPr>
          <w:color w:val="000009"/>
          <w:spacing w:val="31"/>
          <w:sz w:val="24"/>
          <w:szCs w:val="24"/>
          <w:lang w:val="it-IT"/>
        </w:rPr>
        <w:t xml:space="preserve"> </w:t>
      </w:r>
      <w:r w:rsidRPr="00951A25">
        <w:rPr>
          <w:color w:val="000009"/>
          <w:sz w:val="24"/>
          <w:szCs w:val="24"/>
          <w:lang w:val="it-IT"/>
        </w:rPr>
        <w:t>obbligati</w:t>
      </w:r>
      <w:r w:rsidRPr="00951A25">
        <w:rPr>
          <w:color w:val="000009"/>
          <w:spacing w:val="31"/>
          <w:sz w:val="24"/>
          <w:szCs w:val="24"/>
          <w:lang w:val="it-IT"/>
        </w:rPr>
        <w:t xml:space="preserve"> </w:t>
      </w:r>
      <w:r w:rsidRPr="00951A25">
        <w:rPr>
          <w:color w:val="000009"/>
          <w:sz w:val="24"/>
          <w:szCs w:val="24"/>
          <w:lang w:val="it-IT"/>
        </w:rPr>
        <w:t>all’iscrizione</w:t>
      </w:r>
      <w:r w:rsidRPr="00951A25">
        <w:rPr>
          <w:color w:val="000009"/>
          <w:spacing w:val="29"/>
          <w:sz w:val="24"/>
          <w:szCs w:val="24"/>
          <w:lang w:val="it-IT"/>
        </w:rPr>
        <w:t xml:space="preserve"> </w:t>
      </w:r>
      <w:r w:rsidRPr="00951A25">
        <w:rPr>
          <w:color w:val="000009"/>
          <w:sz w:val="24"/>
          <w:szCs w:val="24"/>
          <w:lang w:val="it-IT"/>
        </w:rPr>
        <w:t>in</w:t>
      </w:r>
      <w:r w:rsidRPr="00951A25">
        <w:rPr>
          <w:color w:val="000009"/>
          <w:spacing w:val="32"/>
          <w:sz w:val="24"/>
          <w:szCs w:val="24"/>
          <w:lang w:val="it-IT"/>
        </w:rPr>
        <w:t xml:space="preserve"> </w:t>
      </w:r>
      <w:r w:rsidRPr="00951A25">
        <w:rPr>
          <w:color w:val="000009"/>
          <w:sz w:val="24"/>
          <w:szCs w:val="24"/>
          <w:lang w:val="it-IT"/>
        </w:rPr>
        <w:t>albi</w:t>
      </w:r>
      <w:r w:rsidRPr="00951A25">
        <w:rPr>
          <w:color w:val="000009"/>
          <w:spacing w:val="31"/>
          <w:sz w:val="24"/>
          <w:szCs w:val="24"/>
          <w:lang w:val="it-IT"/>
        </w:rPr>
        <w:t xml:space="preserve"> </w:t>
      </w:r>
      <w:r w:rsidRPr="00951A25">
        <w:rPr>
          <w:color w:val="000009"/>
          <w:sz w:val="24"/>
          <w:szCs w:val="24"/>
          <w:lang w:val="it-IT"/>
        </w:rPr>
        <w:t>tenuti</w:t>
      </w:r>
      <w:r w:rsidRPr="00951A25">
        <w:rPr>
          <w:color w:val="000009"/>
          <w:spacing w:val="31"/>
          <w:sz w:val="24"/>
          <w:szCs w:val="24"/>
          <w:lang w:val="it-IT"/>
        </w:rPr>
        <w:t xml:space="preserve"> </w:t>
      </w:r>
      <w:r w:rsidRPr="00951A25">
        <w:rPr>
          <w:color w:val="000009"/>
          <w:sz w:val="24"/>
          <w:szCs w:val="24"/>
          <w:lang w:val="it-IT"/>
        </w:rPr>
        <w:t>da</w:t>
      </w:r>
      <w:r w:rsidRPr="00951A25">
        <w:rPr>
          <w:color w:val="000009"/>
          <w:spacing w:val="31"/>
          <w:sz w:val="24"/>
          <w:szCs w:val="24"/>
          <w:lang w:val="it-IT"/>
        </w:rPr>
        <w:t xml:space="preserve"> </w:t>
      </w:r>
      <w:r w:rsidRPr="00951A25">
        <w:rPr>
          <w:color w:val="000009"/>
          <w:sz w:val="24"/>
          <w:szCs w:val="24"/>
          <w:lang w:val="it-IT"/>
        </w:rPr>
        <w:t>ordini</w:t>
      </w:r>
      <w:r w:rsidRPr="00951A25">
        <w:rPr>
          <w:color w:val="000009"/>
          <w:spacing w:val="31"/>
          <w:sz w:val="24"/>
          <w:szCs w:val="24"/>
          <w:lang w:val="it-IT"/>
        </w:rPr>
        <w:t xml:space="preserve"> </w:t>
      </w:r>
      <w:r w:rsidRPr="00951A25">
        <w:rPr>
          <w:color w:val="000009"/>
          <w:sz w:val="24"/>
          <w:szCs w:val="24"/>
          <w:lang w:val="it-IT"/>
        </w:rPr>
        <w:t>o</w:t>
      </w:r>
      <w:r w:rsidRPr="00951A25">
        <w:rPr>
          <w:color w:val="000009"/>
          <w:spacing w:val="33"/>
          <w:sz w:val="24"/>
          <w:szCs w:val="24"/>
          <w:lang w:val="it-IT"/>
        </w:rPr>
        <w:t xml:space="preserve"> </w:t>
      </w:r>
      <w:r w:rsidRPr="00951A25">
        <w:rPr>
          <w:color w:val="000009"/>
          <w:sz w:val="24"/>
          <w:szCs w:val="24"/>
          <w:lang w:val="it-IT"/>
        </w:rPr>
        <w:t>collegi</w:t>
      </w:r>
      <w:r w:rsidRPr="00951A25">
        <w:rPr>
          <w:color w:val="000009"/>
          <w:spacing w:val="-47"/>
          <w:sz w:val="24"/>
          <w:szCs w:val="24"/>
          <w:lang w:val="it-IT"/>
        </w:rPr>
        <w:t xml:space="preserve"> </w:t>
      </w:r>
      <w:r w:rsidRPr="00951A25">
        <w:rPr>
          <w:color w:val="000009"/>
          <w:sz w:val="24"/>
          <w:szCs w:val="24"/>
          <w:lang w:val="it-IT"/>
        </w:rPr>
        <w:t>professionali,</w:t>
      </w:r>
      <w:r w:rsidRPr="00951A25">
        <w:rPr>
          <w:color w:val="000009"/>
          <w:spacing w:val="-1"/>
          <w:sz w:val="24"/>
          <w:szCs w:val="24"/>
          <w:lang w:val="it-IT"/>
        </w:rPr>
        <w:t xml:space="preserve"> </w:t>
      </w:r>
      <w:r w:rsidRPr="00951A25">
        <w:rPr>
          <w:color w:val="000009"/>
          <w:sz w:val="24"/>
          <w:szCs w:val="24"/>
          <w:lang w:val="it-IT"/>
        </w:rPr>
        <w:t>iscrizione</w:t>
      </w:r>
      <w:r w:rsidRPr="00951A25">
        <w:rPr>
          <w:color w:val="000009"/>
          <w:spacing w:val="1"/>
          <w:sz w:val="24"/>
          <w:szCs w:val="24"/>
          <w:lang w:val="it-IT"/>
        </w:rPr>
        <w:t xml:space="preserve"> </w:t>
      </w:r>
      <w:r w:rsidRPr="00951A25">
        <w:rPr>
          <w:color w:val="000009"/>
          <w:sz w:val="24"/>
          <w:szCs w:val="24"/>
          <w:lang w:val="it-IT"/>
        </w:rPr>
        <w:t>IVA</w:t>
      </w:r>
      <w:r w:rsidRPr="00951A25">
        <w:rPr>
          <w:color w:val="000009"/>
          <w:spacing w:val="-3"/>
          <w:sz w:val="24"/>
          <w:szCs w:val="24"/>
          <w:lang w:val="it-IT"/>
        </w:rPr>
        <w:t xml:space="preserve"> </w:t>
      </w:r>
      <w:r w:rsidRPr="00951A25">
        <w:rPr>
          <w:color w:val="000009"/>
          <w:sz w:val="24"/>
          <w:szCs w:val="24"/>
          <w:lang w:val="it-IT"/>
        </w:rPr>
        <w:t>ed</w:t>
      </w:r>
      <w:r w:rsidRPr="00951A25">
        <w:rPr>
          <w:color w:val="000009"/>
          <w:spacing w:val="-1"/>
          <w:sz w:val="24"/>
          <w:szCs w:val="24"/>
          <w:lang w:val="it-IT"/>
        </w:rPr>
        <w:t xml:space="preserve"> </w:t>
      </w:r>
      <w:r w:rsidRPr="00951A25">
        <w:rPr>
          <w:color w:val="000009"/>
          <w:sz w:val="24"/>
          <w:szCs w:val="24"/>
          <w:lang w:val="it-IT"/>
        </w:rPr>
        <w:t>alla Gestione</w:t>
      </w:r>
      <w:r w:rsidRPr="00951A25">
        <w:rPr>
          <w:color w:val="000009"/>
          <w:spacing w:val="1"/>
          <w:sz w:val="24"/>
          <w:szCs w:val="24"/>
          <w:lang w:val="it-IT"/>
        </w:rPr>
        <w:t xml:space="preserve"> </w:t>
      </w:r>
      <w:r w:rsidRPr="00951A25">
        <w:rPr>
          <w:sz w:val="24"/>
          <w:szCs w:val="24"/>
          <w:lang w:val="it-IT"/>
        </w:rPr>
        <w:t>Separata</w:t>
      </w:r>
      <w:r w:rsidRPr="00951A25">
        <w:rPr>
          <w:spacing w:val="-1"/>
          <w:sz w:val="24"/>
          <w:szCs w:val="24"/>
          <w:lang w:val="it-IT"/>
        </w:rPr>
        <w:t xml:space="preserve"> </w:t>
      </w:r>
      <w:r w:rsidRPr="00951A25">
        <w:rPr>
          <w:sz w:val="24"/>
          <w:szCs w:val="24"/>
          <w:lang w:val="it-IT"/>
        </w:rPr>
        <w:t>INPS;</w:t>
      </w:r>
    </w:p>
    <w:p w14:paraId="10A76823" w14:textId="77777777" w:rsidR="00951A25" w:rsidRDefault="00E671FE" w:rsidP="00C04C4B">
      <w:pPr>
        <w:pStyle w:val="ListParagraph"/>
        <w:numPr>
          <w:ilvl w:val="0"/>
          <w:numId w:val="81"/>
        </w:numPr>
        <w:tabs>
          <w:tab w:val="clear" w:pos="851"/>
        </w:tabs>
        <w:spacing w:before="0" w:after="0"/>
        <w:ind w:left="720" w:right="274" w:hanging="270"/>
        <w:contextualSpacing w:val="0"/>
        <w:rPr>
          <w:color w:val="000009"/>
          <w:sz w:val="24"/>
          <w:szCs w:val="24"/>
          <w:lang w:val="it-IT"/>
        </w:rPr>
      </w:pPr>
      <w:r w:rsidRPr="00951A25">
        <w:rPr>
          <w:color w:val="000009"/>
          <w:sz w:val="24"/>
          <w:szCs w:val="24"/>
          <w:lang w:val="it-IT"/>
        </w:rPr>
        <w:t>nel caso di imprese artigiane, nella sezione speciale del Registro Imprese della CCIAA territorialmente competente;</w:t>
      </w:r>
    </w:p>
    <w:p w14:paraId="4A256881" w14:textId="77777777" w:rsidR="00951A25" w:rsidRPr="00951A25" w:rsidRDefault="00E671FE" w:rsidP="00C04C4B">
      <w:pPr>
        <w:pStyle w:val="ListParagraph"/>
        <w:numPr>
          <w:ilvl w:val="3"/>
          <w:numId w:val="75"/>
        </w:numPr>
        <w:spacing w:before="0" w:after="0"/>
        <w:ind w:left="450" w:right="274" w:hanging="450"/>
        <w:rPr>
          <w:color w:val="000009"/>
          <w:sz w:val="24"/>
          <w:szCs w:val="24"/>
          <w:lang w:val="it-IT"/>
        </w:rPr>
      </w:pPr>
      <w:r w:rsidRPr="00951A25">
        <w:rPr>
          <w:sz w:val="24"/>
          <w:szCs w:val="24"/>
          <w:lang w:val="it-IT"/>
        </w:rPr>
        <w:t>non trovarsi in una delle condizioni di difficoltà così come le stesse sono definite all’Art. 2, punto 18 lett. da a) ad e) del Reg. 651/2014;</w:t>
      </w:r>
    </w:p>
    <w:p w14:paraId="4A3D3DAC" w14:textId="362BD209" w:rsidR="00E671FE" w:rsidRPr="00951A25" w:rsidRDefault="00E671FE" w:rsidP="00C04C4B">
      <w:pPr>
        <w:pStyle w:val="ListParagraph"/>
        <w:numPr>
          <w:ilvl w:val="3"/>
          <w:numId w:val="75"/>
        </w:numPr>
        <w:spacing w:before="0" w:after="0"/>
        <w:ind w:left="450" w:right="274" w:hanging="450"/>
        <w:rPr>
          <w:color w:val="000009"/>
          <w:sz w:val="24"/>
          <w:szCs w:val="24"/>
          <w:lang w:val="it-IT"/>
        </w:rPr>
      </w:pPr>
      <w:r w:rsidRPr="00951A25">
        <w:rPr>
          <w:sz w:val="24"/>
          <w:szCs w:val="24"/>
          <w:lang w:val="it-IT"/>
        </w:rPr>
        <w:t>osservare gli obblighi dei contratti collettivi di lavoro e rispettare la normativa in materia di:</w:t>
      </w:r>
    </w:p>
    <w:p w14:paraId="7B934282" w14:textId="77777777" w:rsidR="00951A25" w:rsidRDefault="00E671FE" w:rsidP="00C04C4B">
      <w:pPr>
        <w:pStyle w:val="ListParagraph"/>
        <w:numPr>
          <w:ilvl w:val="0"/>
          <w:numId w:val="82"/>
        </w:numPr>
        <w:tabs>
          <w:tab w:val="clear" w:pos="851"/>
          <w:tab w:val="left" w:pos="1701"/>
        </w:tabs>
        <w:spacing w:before="0" w:after="0"/>
        <w:ind w:left="810" w:hanging="180"/>
        <w:contextualSpacing w:val="0"/>
        <w:rPr>
          <w:sz w:val="24"/>
          <w:szCs w:val="24"/>
          <w:lang w:val="it-IT"/>
        </w:rPr>
      </w:pPr>
      <w:r w:rsidRPr="00D205BA">
        <w:rPr>
          <w:sz w:val="24"/>
          <w:szCs w:val="24"/>
          <w:lang w:val="it-IT"/>
        </w:rPr>
        <w:t>prevenzione degli infortuni sui luoghi di lavoro e delle malattie professionali;</w:t>
      </w:r>
    </w:p>
    <w:p w14:paraId="38697688" w14:textId="4407D56B" w:rsidR="00E671FE" w:rsidRPr="00951A25" w:rsidRDefault="00E671FE" w:rsidP="00C04C4B">
      <w:pPr>
        <w:pStyle w:val="ListParagraph"/>
        <w:numPr>
          <w:ilvl w:val="0"/>
          <w:numId w:val="82"/>
        </w:numPr>
        <w:tabs>
          <w:tab w:val="clear" w:pos="851"/>
          <w:tab w:val="left" w:pos="1701"/>
        </w:tabs>
        <w:spacing w:before="0" w:after="0"/>
        <w:ind w:left="810" w:hanging="180"/>
        <w:contextualSpacing w:val="0"/>
        <w:rPr>
          <w:sz w:val="24"/>
          <w:szCs w:val="24"/>
          <w:lang w:val="it-IT"/>
        </w:rPr>
      </w:pPr>
      <w:r w:rsidRPr="00951A25">
        <w:rPr>
          <w:sz w:val="24"/>
          <w:szCs w:val="24"/>
          <w:lang w:val="it-IT"/>
        </w:rPr>
        <w:t>salute e sicurezza sui luoghi di lavoro;</w:t>
      </w:r>
    </w:p>
    <w:p w14:paraId="40F50444" w14:textId="77777777" w:rsidR="00E671FE" w:rsidRPr="00D205BA" w:rsidRDefault="00E671FE" w:rsidP="00C04C4B">
      <w:pPr>
        <w:pStyle w:val="ListParagraph"/>
        <w:numPr>
          <w:ilvl w:val="0"/>
          <w:numId w:val="82"/>
        </w:numPr>
        <w:tabs>
          <w:tab w:val="clear" w:pos="851"/>
          <w:tab w:val="left" w:pos="1701"/>
        </w:tabs>
        <w:spacing w:before="0" w:after="0"/>
        <w:ind w:left="810" w:hanging="180"/>
        <w:contextualSpacing w:val="0"/>
        <w:rPr>
          <w:sz w:val="24"/>
          <w:szCs w:val="24"/>
          <w:lang w:val="it-IT"/>
        </w:rPr>
      </w:pPr>
      <w:r w:rsidRPr="00D205BA">
        <w:rPr>
          <w:sz w:val="24"/>
          <w:szCs w:val="24"/>
          <w:lang w:val="it-IT"/>
        </w:rPr>
        <w:t>inserimento dei disabili;</w:t>
      </w:r>
    </w:p>
    <w:p w14:paraId="12B17BC6" w14:textId="77777777" w:rsidR="00E671FE" w:rsidRPr="00D205BA" w:rsidRDefault="00E671FE" w:rsidP="00C04C4B">
      <w:pPr>
        <w:pStyle w:val="ListParagraph"/>
        <w:numPr>
          <w:ilvl w:val="0"/>
          <w:numId w:val="82"/>
        </w:numPr>
        <w:tabs>
          <w:tab w:val="clear" w:pos="851"/>
          <w:tab w:val="left" w:pos="1701"/>
        </w:tabs>
        <w:spacing w:before="0" w:after="0"/>
        <w:ind w:left="810" w:hanging="180"/>
        <w:contextualSpacing w:val="0"/>
        <w:rPr>
          <w:sz w:val="24"/>
          <w:szCs w:val="24"/>
          <w:lang w:val="it-IT"/>
        </w:rPr>
      </w:pPr>
      <w:r w:rsidRPr="00D205BA">
        <w:rPr>
          <w:sz w:val="24"/>
          <w:szCs w:val="24"/>
          <w:lang w:val="it-IT"/>
        </w:rPr>
        <w:t>pari opportunità;</w:t>
      </w:r>
    </w:p>
    <w:p w14:paraId="3DE610F4" w14:textId="77777777" w:rsidR="00E671FE" w:rsidRPr="00D205BA" w:rsidRDefault="00E671FE" w:rsidP="00C04C4B">
      <w:pPr>
        <w:pStyle w:val="ListParagraph"/>
        <w:numPr>
          <w:ilvl w:val="0"/>
          <w:numId w:val="82"/>
        </w:numPr>
        <w:tabs>
          <w:tab w:val="clear" w:pos="851"/>
          <w:tab w:val="left" w:pos="1701"/>
        </w:tabs>
        <w:spacing w:before="0" w:after="0"/>
        <w:ind w:left="810" w:hanging="180"/>
        <w:contextualSpacing w:val="0"/>
        <w:rPr>
          <w:sz w:val="24"/>
          <w:szCs w:val="24"/>
          <w:lang w:val="it-IT"/>
        </w:rPr>
      </w:pPr>
      <w:r w:rsidRPr="00D205BA">
        <w:rPr>
          <w:sz w:val="24"/>
          <w:szCs w:val="24"/>
          <w:lang w:val="it-IT"/>
        </w:rPr>
        <w:t>contrasto del lavoro irregolare e riposo giornaliero e settimanale;</w:t>
      </w:r>
    </w:p>
    <w:p w14:paraId="3E25390E" w14:textId="77777777" w:rsidR="00E671FE" w:rsidRPr="00D205BA" w:rsidRDefault="00E671FE" w:rsidP="00C04C4B">
      <w:pPr>
        <w:pStyle w:val="ListParagraph"/>
        <w:numPr>
          <w:ilvl w:val="0"/>
          <w:numId w:val="82"/>
        </w:numPr>
        <w:tabs>
          <w:tab w:val="clear" w:pos="851"/>
          <w:tab w:val="left" w:pos="1701"/>
        </w:tabs>
        <w:spacing w:before="0" w:after="0"/>
        <w:ind w:left="810" w:hanging="180"/>
        <w:contextualSpacing w:val="0"/>
        <w:rPr>
          <w:sz w:val="24"/>
          <w:szCs w:val="24"/>
          <w:lang w:val="it-IT"/>
        </w:rPr>
      </w:pPr>
      <w:r w:rsidRPr="00D205BA">
        <w:rPr>
          <w:sz w:val="24"/>
          <w:szCs w:val="24"/>
          <w:lang w:val="it-IT"/>
        </w:rPr>
        <w:t>tutela dell’ambiente;</w:t>
      </w:r>
    </w:p>
    <w:p w14:paraId="2A3C5D99" w14:textId="77777777" w:rsidR="00E62DD1" w:rsidRDefault="00E671FE" w:rsidP="00C04C4B">
      <w:pPr>
        <w:pStyle w:val="ListParagraph"/>
        <w:numPr>
          <w:ilvl w:val="3"/>
          <w:numId w:val="75"/>
        </w:numPr>
        <w:spacing w:before="0" w:after="0"/>
        <w:ind w:left="450" w:right="274" w:hanging="450"/>
        <w:rPr>
          <w:sz w:val="24"/>
          <w:szCs w:val="24"/>
          <w:lang w:val="it-IT"/>
        </w:rPr>
      </w:pPr>
      <w:r w:rsidRPr="00D205BA">
        <w:rPr>
          <w:sz w:val="24"/>
          <w:szCs w:val="24"/>
          <w:lang w:val="it-IT"/>
        </w:rPr>
        <w:t>presentare una sola domanda a valere sul presente Disciplinare;</w:t>
      </w:r>
    </w:p>
    <w:p w14:paraId="16EF214F" w14:textId="77777777" w:rsidR="00E62DD1" w:rsidRDefault="00E671FE" w:rsidP="00C04C4B">
      <w:pPr>
        <w:pStyle w:val="ListParagraph"/>
        <w:numPr>
          <w:ilvl w:val="3"/>
          <w:numId w:val="75"/>
        </w:numPr>
        <w:spacing w:before="0" w:after="0"/>
        <w:ind w:left="450" w:right="274" w:hanging="450"/>
        <w:rPr>
          <w:sz w:val="24"/>
          <w:szCs w:val="24"/>
          <w:lang w:val="it-IT"/>
        </w:rPr>
      </w:pPr>
      <w:r w:rsidRPr="00E62DD1">
        <w:rPr>
          <w:sz w:val="24"/>
          <w:szCs w:val="24"/>
          <w:lang w:val="it-IT"/>
        </w:rPr>
        <w:t xml:space="preserve">non trovarsi in una situazione di conflitto di interesse ai sensi dell'articolo 42, comma 2 del D. Lgs. 50/2016 e </w:t>
      </w:r>
      <w:proofErr w:type="spellStart"/>
      <w:r w:rsidRPr="00E62DD1">
        <w:rPr>
          <w:sz w:val="24"/>
          <w:szCs w:val="24"/>
          <w:lang w:val="it-IT"/>
        </w:rPr>
        <w:t>s.m.i.</w:t>
      </w:r>
      <w:proofErr w:type="spellEnd"/>
      <w:r w:rsidRPr="00E62DD1">
        <w:rPr>
          <w:sz w:val="24"/>
          <w:szCs w:val="24"/>
          <w:lang w:val="it-IT"/>
        </w:rPr>
        <w:t xml:space="preserve"> non diversamente risolvibile;</w:t>
      </w:r>
    </w:p>
    <w:p w14:paraId="5B4E8426" w14:textId="17E594F8" w:rsidR="00E671FE" w:rsidRPr="00E62DD1" w:rsidRDefault="00E671FE" w:rsidP="00C04C4B">
      <w:pPr>
        <w:pStyle w:val="ListParagraph"/>
        <w:numPr>
          <w:ilvl w:val="3"/>
          <w:numId w:val="75"/>
        </w:numPr>
        <w:spacing w:before="0" w:after="0"/>
        <w:ind w:left="450" w:right="274" w:hanging="450"/>
        <w:rPr>
          <w:sz w:val="24"/>
          <w:szCs w:val="24"/>
          <w:lang w:val="it-IT"/>
        </w:rPr>
      </w:pPr>
      <w:r w:rsidRPr="00E62DD1">
        <w:rPr>
          <w:sz w:val="24"/>
          <w:szCs w:val="24"/>
          <w:lang w:val="it-IT"/>
        </w:rPr>
        <w:t xml:space="preserve">possedere la capacità economico-finanziaria in relazione al progetto da realizzare (comprovata secondo le modalità di cui all’Allegato A al Modulo di domanda). </w:t>
      </w:r>
    </w:p>
    <w:p w14:paraId="6E308E2D" w14:textId="77777777" w:rsidR="00E671FE" w:rsidRDefault="00E671FE" w:rsidP="00E671FE">
      <w:pPr>
        <w:pStyle w:val="ListParagraph"/>
        <w:tabs>
          <w:tab w:val="left" w:pos="1701"/>
          <w:tab w:val="left" w:pos="1843"/>
        </w:tabs>
        <w:spacing w:before="0" w:after="0"/>
        <w:ind w:left="360" w:right="274" w:firstLine="0"/>
        <w:rPr>
          <w:sz w:val="24"/>
          <w:szCs w:val="24"/>
          <w:lang w:val="it-IT"/>
        </w:rPr>
      </w:pPr>
    </w:p>
    <w:p w14:paraId="57CB5586" w14:textId="77777777" w:rsidR="00E671FE" w:rsidRDefault="00E671FE" w:rsidP="00E671FE">
      <w:pPr>
        <w:pStyle w:val="ListParagraph"/>
        <w:tabs>
          <w:tab w:val="left" w:pos="1701"/>
          <w:tab w:val="left" w:pos="1843"/>
        </w:tabs>
        <w:spacing w:before="0" w:after="0"/>
        <w:ind w:left="360" w:right="274" w:firstLine="0"/>
        <w:rPr>
          <w:sz w:val="24"/>
          <w:szCs w:val="24"/>
          <w:lang w:val="it-IT"/>
        </w:rPr>
      </w:pPr>
    </w:p>
    <w:p w14:paraId="2E9CD537" w14:textId="77777777" w:rsidR="00E671FE" w:rsidRPr="00D205BA" w:rsidRDefault="00E671FE" w:rsidP="00C04C4B">
      <w:pPr>
        <w:pStyle w:val="Paragrafoelenco1"/>
        <w:widowControl/>
        <w:numPr>
          <w:ilvl w:val="0"/>
          <w:numId w:val="80"/>
        </w:numPr>
        <w:tabs>
          <w:tab w:val="left" w:pos="567"/>
        </w:tabs>
        <w:suppressAutoHyphens/>
        <w:autoSpaceDE/>
        <w:autoSpaceDN/>
        <w:spacing w:before="0" w:after="80"/>
        <w:ind w:left="360"/>
        <w:contextualSpacing/>
        <w:rPr>
          <w:b/>
          <w:bCs w:val="0"/>
          <w:color w:val="365F91" w:themeColor="accent1" w:themeShade="BF"/>
          <w:sz w:val="24"/>
          <w:szCs w:val="24"/>
          <w:lang w:val="it-IT"/>
        </w:rPr>
      </w:pPr>
      <w:r w:rsidRPr="00D205BA">
        <w:rPr>
          <w:b/>
          <w:bCs w:val="0"/>
          <w:color w:val="365F91" w:themeColor="accent1" w:themeShade="BF"/>
          <w:sz w:val="24"/>
          <w:szCs w:val="24"/>
          <w:lang w:val="it-IT"/>
        </w:rPr>
        <w:t>Requisiti del Progetto</w:t>
      </w:r>
    </w:p>
    <w:p w14:paraId="59B8FFF1" w14:textId="7ED9F20C" w:rsidR="00D81A77" w:rsidRDefault="00D81A77" w:rsidP="00C04C4B">
      <w:pPr>
        <w:pStyle w:val="Paragrafoelenco1"/>
        <w:widowControl/>
        <w:numPr>
          <w:ilvl w:val="0"/>
          <w:numId w:val="83"/>
        </w:numPr>
        <w:tabs>
          <w:tab w:val="left" w:pos="993"/>
        </w:tabs>
        <w:suppressAutoHyphens/>
        <w:autoSpaceDE/>
        <w:autoSpaceDN/>
        <w:spacing w:before="0" w:after="80"/>
        <w:contextualSpacing/>
        <w:rPr>
          <w:sz w:val="24"/>
          <w:szCs w:val="24"/>
          <w:lang w:val="it-IT"/>
        </w:rPr>
      </w:pPr>
      <w:r>
        <w:rPr>
          <w:sz w:val="24"/>
          <w:szCs w:val="24"/>
          <w:lang w:val="it-IT"/>
        </w:rPr>
        <w:t>c</w:t>
      </w:r>
      <w:r w:rsidR="00E671FE">
        <w:rPr>
          <w:sz w:val="24"/>
          <w:szCs w:val="24"/>
          <w:lang w:val="it-IT"/>
        </w:rPr>
        <w:t>he l’</w:t>
      </w:r>
      <w:r w:rsidR="00857DA7">
        <w:rPr>
          <w:sz w:val="24"/>
          <w:szCs w:val="24"/>
          <w:lang w:val="it-IT"/>
        </w:rPr>
        <w:t>i</w:t>
      </w:r>
      <w:r w:rsidR="00E671FE" w:rsidRPr="00D205BA">
        <w:rPr>
          <w:sz w:val="24"/>
          <w:szCs w:val="24"/>
          <w:lang w:val="it-IT"/>
        </w:rPr>
        <w:t xml:space="preserve">mporto del progetto articolato in spese ammissibili ai sensi del par. </w:t>
      </w:r>
      <w:r w:rsidR="00E671FE">
        <w:rPr>
          <w:sz w:val="24"/>
          <w:szCs w:val="24"/>
          <w:lang w:val="it-IT"/>
        </w:rPr>
        <w:t>3</w:t>
      </w:r>
      <w:r w:rsidR="00E671FE" w:rsidRPr="00D205BA">
        <w:rPr>
          <w:sz w:val="24"/>
          <w:szCs w:val="24"/>
          <w:lang w:val="it-IT"/>
        </w:rPr>
        <w:t>.</w:t>
      </w:r>
      <w:r w:rsidR="00E671FE">
        <w:rPr>
          <w:sz w:val="24"/>
          <w:szCs w:val="24"/>
          <w:lang w:val="it-IT"/>
        </w:rPr>
        <w:t>4</w:t>
      </w:r>
      <w:r w:rsidR="00E671FE" w:rsidRPr="00D205BA">
        <w:rPr>
          <w:sz w:val="24"/>
          <w:szCs w:val="24"/>
          <w:lang w:val="it-IT"/>
        </w:rPr>
        <w:t xml:space="preserve"> del presente Disciplinare;</w:t>
      </w:r>
    </w:p>
    <w:p w14:paraId="544388FF" w14:textId="77777777" w:rsidR="00D81A77" w:rsidRDefault="00E671FE" w:rsidP="00C04C4B">
      <w:pPr>
        <w:pStyle w:val="Paragrafoelenco1"/>
        <w:widowControl/>
        <w:numPr>
          <w:ilvl w:val="0"/>
          <w:numId w:val="83"/>
        </w:numPr>
        <w:tabs>
          <w:tab w:val="left" w:pos="993"/>
        </w:tabs>
        <w:suppressAutoHyphens/>
        <w:autoSpaceDE/>
        <w:autoSpaceDN/>
        <w:spacing w:before="0" w:after="80"/>
        <w:contextualSpacing/>
        <w:rPr>
          <w:sz w:val="24"/>
          <w:szCs w:val="24"/>
          <w:lang w:val="it-IT"/>
        </w:rPr>
      </w:pPr>
      <w:r w:rsidRPr="00D81A77">
        <w:rPr>
          <w:sz w:val="24"/>
          <w:szCs w:val="24"/>
          <w:lang w:val="it-IT"/>
        </w:rPr>
        <w:t>riconducibilità del progetto al campo di intervento 029 e 030;</w:t>
      </w:r>
    </w:p>
    <w:p w14:paraId="02A4009D" w14:textId="7FE3766F" w:rsidR="00E671FE" w:rsidRPr="00D81A77" w:rsidRDefault="00E671FE" w:rsidP="00C04C4B">
      <w:pPr>
        <w:pStyle w:val="Paragrafoelenco1"/>
        <w:widowControl/>
        <w:numPr>
          <w:ilvl w:val="0"/>
          <w:numId w:val="83"/>
        </w:numPr>
        <w:tabs>
          <w:tab w:val="left" w:pos="993"/>
        </w:tabs>
        <w:suppressAutoHyphens/>
        <w:autoSpaceDE/>
        <w:autoSpaceDN/>
        <w:spacing w:before="0" w:after="80"/>
        <w:contextualSpacing/>
        <w:rPr>
          <w:sz w:val="24"/>
          <w:szCs w:val="24"/>
          <w:lang w:val="it-IT"/>
        </w:rPr>
      </w:pPr>
      <w:r w:rsidRPr="00D81A77">
        <w:rPr>
          <w:sz w:val="24"/>
          <w:szCs w:val="24"/>
          <w:lang w:val="it-IT"/>
        </w:rPr>
        <w:t>conformità con il principio DNSH coerentemente con le condizioni di accesso alla Call 2025 del Consorzio M-ERA.NET 3;</w:t>
      </w:r>
    </w:p>
    <w:p w14:paraId="4616C86A" w14:textId="77777777" w:rsidR="00D81A77" w:rsidRDefault="00E671FE" w:rsidP="00C04C4B">
      <w:pPr>
        <w:pStyle w:val="Paragrafoelenco1"/>
        <w:widowControl/>
        <w:numPr>
          <w:ilvl w:val="0"/>
          <w:numId w:val="83"/>
        </w:numPr>
        <w:tabs>
          <w:tab w:val="left" w:pos="993"/>
        </w:tabs>
        <w:suppressAutoHyphens/>
        <w:autoSpaceDE/>
        <w:autoSpaceDN/>
        <w:spacing w:before="0" w:after="80"/>
        <w:contextualSpacing/>
        <w:rPr>
          <w:sz w:val="24"/>
          <w:szCs w:val="24"/>
          <w:lang w:val="it-IT"/>
        </w:rPr>
      </w:pPr>
      <w:r w:rsidRPr="00D205BA">
        <w:rPr>
          <w:sz w:val="24"/>
          <w:szCs w:val="24"/>
          <w:lang w:val="it-IT"/>
        </w:rPr>
        <w:t>non comprendere attività che erano parte di un’operazione oggetto di delocalizzazione in conformità con l’Art.66 del Reg. 2021/1060 o che costituirebbero trasferimento di un’attività produttiva in conformità dell’articolo 65(1)(a) del Reg. 2021/1060;</w:t>
      </w:r>
    </w:p>
    <w:p w14:paraId="7CAF9C06" w14:textId="50E6ECC9" w:rsidR="00E671FE" w:rsidRPr="00D81A77" w:rsidRDefault="00E671FE" w:rsidP="00C04C4B">
      <w:pPr>
        <w:pStyle w:val="Paragrafoelenco1"/>
        <w:widowControl/>
        <w:numPr>
          <w:ilvl w:val="0"/>
          <w:numId w:val="83"/>
        </w:numPr>
        <w:tabs>
          <w:tab w:val="left" w:pos="993"/>
        </w:tabs>
        <w:suppressAutoHyphens/>
        <w:autoSpaceDE/>
        <w:autoSpaceDN/>
        <w:spacing w:before="0" w:after="80"/>
        <w:contextualSpacing/>
        <w:rPr>
          <w:sz w:val="24"/>
          <w:szCs w:val="24"/>
          <w:lang w:val="it-IT"/>
        </w:rPr>
      </w:pPr>
      <w:r w:rsidRPr="00D81A77">
        <w:rPr>
          <w:sz w:val="24"/>
          <w:szCs w:val="24"/>
          <w:lang w:val="it-IT"/>
        </w:rPr>
        <w:t>coerenza con le finalità, le priorità tecnologiche e con gli ambiti applicativi individuati nell’ambito della Strategia per la Specializzazione Intelligente 2021/2027.</w:t>
      </w:r>
    </w:p>
    <w:p w14:paraId="78017EF9" w14:textId="77777777" w:rsidR="00E671FE" w:rsidRPr="001009E9" w:rsidRDefault="00E671FE" w:rsidP="00E671FE">
      <w:pPr>
        <w:adjustRightInd w:val="0"/>
        <w:spacing w:before="120" w:after="120"/>
        <w:jc w:val="center"/>
        <w:rPr>
          <w:rFonts w:cs="Calibri"/>
          <w:b/>
          <w:sz w:val="24"/>
          <w:szCs w:val="24"/>
          <w:lang w:val="it-IT"/>
        </w:rPr>
      </w:pPr>
      <w:bookmarkStart w:id="2" w:name="_Hlk130299039"/>
      <w:r w:rsidRPr="001009E9">
        <w:rPr>
          <w:rFonts w:cs="Calibri"/>
          <w:b/>
          <w:sz w:val="24"/>
          <w:szCs w:val="24"/>
          <w:lang w:val="it-IT"/>
        </w:rPr>
        <w:t>DICHIARA altresì</w:t>
      </w:r>
    </w:p>
    <w:p w14:paraId="46059062" w14:textId="77777777" w:rsidR="00D81A77" w:rsidRDefault="00E671FE" w:rsidP="00C04C4B">
      <w:pPr>
        <w:pStyle w:val="ListParagraph"/>
        <w:widowControl/>
        <w:numPr>
          <w:ilvl w:val="0"/>
          <w:numId w:val="28"/>
        </w:numPr>
        <w:tabs>
          <w:tab w:val="clear" w:pos="851"/>
          <w:tab w:val="left" w:pos="993"/>
        </w:tabs>
        <w:autoSpaceDE/>
        <w:autoSpaceDN/>
        <w:spacing w:before="0" w:after="0"/>
        <w:ind w:left="360" w:hanging="426"/>
        <w:rPr>
          <w:sz w:val="24"/>
          <w:szCs w:val="24"/>
          <w:lang w:val="it-IT"/>
        </w:rPr>
      </w:pPr>
      <w:bookmarkStart w:id="3" w:name="_Hlk71048396"/>
      <w:r w:rsidRPr="00B36460">
        <w:rPr>
          <w:sz w:val="24"/>
          <w:szCs w:val="24"/>
          <w:lang w:val="it-IT"/>
        </w:rPr>
        <w:t>di aver ricevuto l’Informativa sul trattamento dati, il cui contenuto è da intendersi qui integralmente richiamato e trascritto;</w:t>
      </w:r>
    </w:p>
    <w:p w14:paraId="56EDA0CA" w14:textId="77777777" w:rsidR="00D81A77" w:rsidRDefault="00E671FE" w:rsidP="00C04C4B">
      <w:pPr>
        <w:pStyle w:val="ListParagraph"/>
        <w:widowControl/>
        <w:numPr>
          <w:ilvl w:val="0"/>
          <w:numId w:val="28"/>
        </w:numPr>
        <w:tabs>
          <w:tab w:val="clear" w:pos="851"/>
          <w:tab w:val="left" w:pos="993"/>
        </w:tabs>
        <w:autoSpaceDE/>
        <w:autoSpaceDN/>
        <w:spacing w:before="0" w:after="0"/>
        <w:ind w:left="360" w:hanging="426"/>
        <w:rPr>
          <w:sz w:val="24"/>
          <w:szCs w:val="24"/>
          <w:lang w:val="it-IT"/>
        </w:rPr>
      </w:pPr>
      <w:r w:rsidRPr="00D81A77">
        <w:rPr>
          <w:sz w:val="24"/>
          <w:szCs w:val="24"/>
          <w:lang w:val="it-IT"/>
        </w:rPr>
        <w:t>di aver regolarmente assolto all’obbligo di pagamento per l’imposta di bollo relativa alla presente domanda;</w:t>
      </w:r>
    </w:p>
    <w:p w14:paraId="77155088" w14:textId="77777777" w:rsidR="00D81A77" w:rsidRDefault="00E671FE" w:rsidP="00C04C4B">
      <w:pPr>
        <w:pStyle w:val="ListParagraph"/>
        <w:widowControl/>
        <w:numPr>
          <w:ilvl w:val="0"/>
          <w:numId w:val="28"/>
        </w:numPr>
        <w:tabs>
          <w:tab w:val="clear" w:pos="851"/>
          <w:tab w:val="left" w:pos="993"/>
        </w:tabs>
        <w:autoSpaceDE/>
        <w:autoSpaceDN/>
        <w:spacing w:before="0" w:after="0"/>
        <w:ind w:left="360" w:hanging="426"/>
        <w:rPr>
          <w:sz w:val="24"/>
          <w:szCs w:val="24"/>
          <w:lang w:val="it-IT"/>
        </w:rPr>
      </w:pPr>
      <w:r w:rsidRPr="00D81A77">
        <w:rPr>
          <w:sz w:val="24"/>
          <w:szCs w:val="24"/>
          <w:lang w:val="it-IT"/>
        </w:rPr>
        <w:t>di impegnarsi, nel caso di ammissione a finanziamento, al rispetto delle disposizioni del Disciplinare e, in particolare, di assumere gli impegni di cui al par. 5.1 del medesimo;</w:t>
      </w:r>
    </w:p>
    <w:p w14:paraId="71762388" w14:textId="77777777" w:rsidR="00D81A77" w:rsidRDefault="00E671FE" w:rsidP="00C04C4B">
      <w:pPr>
        <w:pStyle w:val="ListParagraph"/>
        <w:widowControl/>
        <w:numPr>
          <w:ilvl w:val="0"/>
          <w:numId w:val="28"/>
        </w:numPr>
        <w:tabs>
          <w:tab w:val="clear" w:pos="851"/>
          <w:tab w:val="left" w:pos="993"/>
        </w:tabs>
        <w:autoSpaceDE/>
        <w:autoSpaceDN/>
        <w:spacing w:before="0" w:after="0"/>
        <w:ind w:left="360" w:hanging="426"/>
        <w:rPr>
          <w:sz w:val="24"/>
          <w:szCs w:val="24"/>
          <w:lang w:val="it-IT"/>
        </w:rPr>
      </w:pPr>
      <w:r w:rsidRPr="00D81A77">
        <w:rPr>
          <w:sz w:val="24"/>
          <w:szCs w:val="24"/>
          <w:lang w:val="it-IT"/>
        </w:rPr>
        <w:t>di utilizzare il seguente conto corrente bancario intestato a _______________: …………………………………… n. conto corrente</w:t>
      </w:r>
      <w:r w:rsidRPr="00D81A77">
        <w:rPr>
          <w:sz w:val="24"/>
          <w:szCs w:val="24"/>
          <w:lang w:val="it-IT"/>
        </w:rPr>
        <w:tab/>
        <w:t xml:space="preserve">………………. </w:t>
      </w:r>
      <w:r w:rsidRPr="00D81A77">
        <w:rPr>
          <w:sz w:val="24"/>
          <w:szCs w:val="24"/>
          <w:lang w:val="it-IT"/>
        </w:rPr>
        <w:tab/>
      </w:r>
      <w:r w:rsidRPr="00D81A77">
        <w:rPr>
          <w:sz w:val="24"/>
          <w:szCs w:val="24"/>
          <w:lang w:val="it-IT"/>
        </w:rPr>
        <w:tab/>
      </w:r>
      <w:r w:rsidRPr="00D81A77">
        <w:rPr>
          <w:sz w:val="24"/>
          <w:szCs w:val="24"/>
          <w:lang w:val="it-IT"/>
        </w:rPr>
        <w:tab/>
        <w:t>istituto di credito ………………. agenzia……………….</w:t>
      </w:r>
      <w:r w:rsidRPr="00D81A77">
        <w:rPr>
          <w:sz w:val="24"/>
          <w:szCs w:val="24"/>
          <w:lang w:val="it-IT"/>
        </w:rPr>
        <w:tab/>
        <w:t>di………………….</w:t>
      </w:r>
      <w:r w:rsidRPr="00D81A77">
        <w:rPr>
          <w:sz w:val="24"/>
          <w:szCs w:val="24"/>
          <w:lang w:val="it-IT"/>
        </w:rPr>
        <w:tab/>
      </w:r>
      <w:r w:rsidRPr="00D81A77">
        <w:rPr>
          <w:sz w:val="24"/>
          <w:szCs w:val="24"/>
          <w:lang w:val="it-IT"/>
        </w:rPr>
        <w:tab/>
      </w:r>
      <w:r w:rsidRPr="00D81A77">
        <w:rPr>
          <w:sz w:val="24"/>
          <w:szCs w:val="24"/>
          <w:lang w:val="it-IT"/>
        </w:rPr>
        <w:tab/>
        <w:t xml:space="preserve"> ABI</w:t>
      </w:r>
      <w:r w:rsidRPr="00D81A77">
        <w:rPr>
          <w:sz w:val="24"/>
          <w:szCs w:val="24"/>
          <w:lang w:val="it-IT"/>
        </w:rPr>
        <w:tab/>
        <w:t>……………….</w:t>
      </w:r>
      <w:r w:rsidRPr="00D81A77">
        <w:rPr>
          <w:sz w:val="24"/>
          <w:szCs w:val="24"/>
          <w:lang w:val="it-IT"/>
        </w:rPr>
        <w:tab/>
        <w:t>CAB …………………. IBAN…………………………………………………………………</w:t>
      </w:r>
      <w:proofErr w:type="gramStart"/>
      <w:r w:rsidRPr="00D81A77">
        <w:rPr>
          <w:sz w:val="24"/>
          <w:szCs w:val="24"/>
          <w:lang w:val="it-IT"/>
        </w:rPr>
        <w:t>…….</w:t>
      </w:r>
      <w:proofErr w:type="gramEnd"/>
      <w:r w:rsidRPr="00D81A77">
        <w:rPr>
          <w:sz w:val="24"/>
          <w:szCs w:val="24"/>
          <w:lang w:val="it-IT"/>
        </w:rPr>
        <w:t>, quale conto corrente dedicato all’operazione.</w:t>
      </w:r>
      <w:bookmarkEnd w:id="2"/>
      <w:bookmarkEnd w:id="3"/>
    </w:p>
    <w:p w14:paraId="31097B0F" w14:textId="379F330C" w:rsidR="00E671FE" w:rsidRPr="00D81A77" w:rsidRDefault="00E671FE" w:rsidP="00C04C4B">
      <w:pPr>
        <w:pStyle w:val="ListParagraph"/>
        <w:widowControl/>
        <w:numPr>
          <w:ilvl w:val="0"/>
          <w:numId w:val="28"/>
        </w:numPr>
        <w:tabs>
          <w:tab w:val="clear" w:pos="851"/>
          <w:tab w:val="left" w:pos="993"/>
        </w:tabs>
        <w:autoSpaceDE/>
        <w:autoSpaceDN/>
        <w:spacing w:before="0" w:after="0"/>
        <w:ind w:left="360" w:hanging="426"/>
        <w:rPr>
          <w:sz w:val="24"/>
          <w:szCs w:val="24"/>
          <w:lang w:val="it-IT"/>
        </w:rPr>
      </w:pPr>
      <w:r w:rsidRPr="00D81A77">
        <w:rPr>
          <w:sz w:val="24"/>
          <w:szCs w:val="24"/>
          <w:lang w:val="it-IT"/>
        </w:rPr>
        <w:lastRenderedPageBreak/>
        <w:t>Ai fini della determinazione della classe dimensionale di appartenenza dell’impresa, ai sensi di quanto in allegato 1 al Regolamento (UE) n. 651/2014 del 17 giugno 2014, pubblicato in GUUE L 187 del 26 giugno 2014, che l’impresa è:</w:t>
      </w:r>
    </w:p>
    <w:p w14:paraId="53C2B362" w14:textId="34C4D427" w:rsidR="00E671FE" w:rsidRPr="001009E9" w:rsidRDefault="00E671FE" w:rsidP="00E671FE">
      <w:pPr>
        <w:adjustRightInd w:val="0"/>
        <w:ind w:left="708"/>
        <w:rPr>
          <w:rFonts w:cs="Calibri"/>
          <w:sz w:val="24"/>
          <w:szCs w:val="24"/>
          <w:lang w:val="it-IT"/>
        </w:rPr>
      </w:pPr>
      <w:r w:rsidRPr="001009E9">
        <w:rPr>
          <w:rFonts w:cs="Calibri"/>
          <w:sz w:val="24"/>
          <w:szCs w:val="24"/>
          <w:lang w:val="it-IT"/>
        </w:rPr>
        <w:sym w:font="Wingdings" w:char="F06F"/>
      </w:r>
      <w:r w:rsidRPr="001009E9">
        <w:rPr>
          <w:rFonts w:cs="Calibri"/>
          <w:sz w:val="24"/>
          <w:szCs w:val="24"/>
          <w:lang w:val="it-IT"/>
        </w:rPr>
        <w:t xml:space="preserve">  </w:t>
      </w:r>
      <w:r w:rsidR="00267571">
        <w:rPr>
          <w:rFonts w:cs="Calibri"/>
          <w:sz w:val="24"/>
          <w:szCs w:val="24"/>
          <w:lang w:val="it-IT"/>
        </w:rPr>
        <w:t xml:space="preserve"> </w:t>
      </w:r>
      <w:r w:rsidRPr="001009E9">
        <w:rPr>
          <w:rFonts w:cs="Calibri"/>
          <w:sz w:val="24"/>
          <w:szCs w:val="24"/>
          <w:lang w:val="it-IT"/>
        </w:rPr>
        <w:t>Micro Impresa</w:t>
      </w:r>
    </w:p>
    <w:p w14:paraId="6F6894A2" w14:textId="77777777" w:rsidR="00E671FE" w:rsidRPr="001009E9" w:rsidRDefault="00E671FE" w:rsidP="00E671FE">
      <w:pPr>
        <w:adjustRightInd w:val="0"/>
        <w:ind w:left="708"/>
        <w:rPr>
          <w:rFonts w:cs="Calibri"/>
          <w:sz w:val="24"/>
          <w:szCs w:val="24"/>
          <w:lang w:val="it-IT"/>
        </w:rPr>
      </w:pPr>
      <w:r w:rsidRPr="001009E9">
        <w:rPr>
          <w:rFonts w:cs="Calibri"/>
          <w:sz w:val="24"/>
          <w:szCs w:val="24"/>
          <w:lang w:val="it-IT"/>
        </w:rPr>
        <w:sym w:font="Wingdings" w:char="F06F"/>
      </w:r>
      <w:r w:rsidRPr="001009E9">
        <w:rPr>
          <w:rFonts w:cs="Calibri"/>
          <w:sz w:val="24"/>
          <w:szCs w:val="24"/>
          <w:lang w:val="it-IT"/>
        </w:rPr>
        <w:t xml:space="preserve">   Piccola Impresa</w:t>
      </w:r>
    </w:p>
    <w:p w14:paraId="1A1B097C" w14:textId="77777777" w:rsidR="00E671FE" w:rsidRPr="001009E9" w:rsidRDefault="00E671FE" w:rsidP="00E671FE">
      <w:pPr>
        <w:adjustRightInd w:val="0"/>
        <w:ind w:left="708"/>
        <w:rPr>
          <w:rFonts w:cs="Calibri"/>
          <w:sz w:val="24"/>
          <w:szCs w:val="24"/>
          <w:lang w:val="it-IT"/>
        </w:rPr>
      </w:pPr>
      <w:r w:rsidRPr="001009E9">
        <w:rPr>
          <w:rFonts w:cs="Calibri"/>
          <w:sz w:val="24"/>
          <w:szCs w:val="24"/>
          <w:lang w:val="it-IT"/>
        </w:rPr>
        <w:sym w:font="Wingdings" w:char="F06F"/>
      </w:r>
      <w:r w:rsidRPr="001009E9">
        <w:rPr>
          <w:rFonts w:cs="Calibri"/>
          <w:sz w:val="24"/>
          <w:szCs w:val="24"/>
          <w:lang w:val="it-IT"/>
        </w:rPr>
        <w:t xml:space="preserve">   Media Impresa</w:t>
      </w:r>
    </w:p>
    <w:p w14:paraId="1A478C7A" w14:textId="77777777" w:rsidR="00E671FE" w:rsidRPr="001009E9" w:rsidRDefault="00E671FE" w:rsidP="00E671FE">
      <w:pPr>
        <w:adjustRightInd w:val="0"/>
        <w:ind w:left="708"/>
        <w:rPr>
          <w:rFonts w:cs="Calibri"/>
          <w:sz w:val="24"/>
          <w:szCs w:val="24"/>
          <w:lang w:val="it-IT"/>
        </w:rPr>
      </w:pPr>
      <w:r w:rsidRPr="001009E9">
        <w:rPr>
          <w:rFonts w:cs="Calibri"/>
          <w:sz w:val="24"/>
          <w:szCs w:val="24"/>
          <w:lang w:val="it-IT"/>
        </w:rPr>
        <w:sym w:font="Wingdings" w:char="F06F"/>
      </w:r>
      <w:r w:rsidRPr="001009E9">
        <w:rPr>
          <w:rFonts w:cs="Calibri"/>
          <w:sz w:val="24"/>
          <w:szCs w:val="24"/>
          <w:lang w:val="it-IT"/>
        </w:rPr>
        <w:t xml:space="preserve">   Grande Impresa</w:t>
      </w:r>
    </w:p>
    <w:p w14:paraId="45E4E129" w14:textId="77777777" w:rsidR="00E671FE" w:rsidRPr="001009E9" w:rsidRDefault="00E671FE" w:rsidP="00E671FE">
      <w:pPr>
        <w:adjustRightInd w:val="0"/>
        <w:spacing w:before="120" w:after="120"/>
        <w:jc w:val="center"/>
        <w:rPr>
          <w:rFonts w:cs="Calibri"/>
          <w:sz w:val="24"/>
          <w:szCs w:val="24"/>
          <w:lang w:val="it-IT"/>
        </w:rPr>
      </w:pPr>
      <w:r w:rsidRPr="001009E9">
        <w:rPr>
          <w:rFonts w:cs="Calibri"/>
          <w:b/>
          <w:snapToGrid w:val="0"/>
          <w:sz w:val="24"/>
          <w:szCs w:val="24"/>
          <w:lang w:val="it-IT"/>
        </w:rPr>
        <w:t>AUTORIZZA</w:t>
      </w:r>
    </w:p>
    <w:p w14:paraId="789ECE9D" w14:textId="77777777" w:rsidR="00E671FE" w:rsidRPr="001009E9" w:rsidRDefault="00E671FE" w:rsidP="00BE2620">
      <w:pPr>
        <w:tabs>
          <w:tab w:val="left" w:pos="540"/>
        </w:tabs>
        <w:adjustRightInd w:val="0"/>
        <w:ind w:left="270"/>
        <w:rPr>
          <w:rFonts w:cs="Calibri"/>
          <w:sz w:val="24"/>
          <w:szCs w:val="24"/>
          <w:lang w:val="it-IT"/>
        </w:rPr>
      </w:pPr>
      <w:r w:rsidRPr="001009E9">
        <w:rPr>
          <w:rFonts w:cs="Calibri"/>
          <w:sz w:val="24"/>
          <w:szCs w:val="24"/>
          <w:lang w:val="it-IT"/>
        </w:rPr>
        <w:t xml:space="preserve">fin da ora la Regione Calabria </w:t>
      </w:r>
      <w:r>
        <w:rPr>
          <w:rFonts w:cs="Calibri"/>
          <w:sz w:val="24"/>
          <w:szCs w:val="24"/>
          <w:lang w:val="it-IT"/>
        </w:rPr>
        <w:t xml:space="preserve">e </w:t>
      </w:r>
      <w:proofErr w:type="spellStart"/>
      <w:r>
        <w:rPr>
          <w:rFonts w:cs="Calibri"/>
          <w:sz w:val="24"/>
          <w:szCs w:val="24"/>
          <w:lang w:val="it-IT"/>
        </w:rPr>
        <w:t>Fincalabra</w:t>
      </w:r>
      <w:proofErr w:type="spellEnd"/>
      <w:r>
        <w:rPr>
          <w:rFonts w:cs="Calibri"/>
          <w:sz w:val="24"/>
          <w:szCs w:val="24"/>
          <w:lang w:val="it-IT"/>
        </w:rPr>
        <w:t xml:space="preserve"> Spa, in qualità di OI,</w:t>
      </w:r>
      <w:r w:rsidRPr="001009E9">
        <w:rPr>
          <w:rFonts w:cs="Calibri"/>
          <w:sz w:val="24"/>
          <w:szCs w:val="24"/>
          <w:lang w:val="it-IT"/>
        </w:rPr>
        <w:t xml:space="preserve"> ad effettuare tutte le indagini tecniche ed amministrative dagli stessi ritenute necessarie sia in fase di istruttoria che dopo l’eventuale concessione delle agevolazioni richieste e l’erogazione a saldo delle stesse.</w:t>
      </w:r>
    </w:p>
    <w:p w14:paraId="7F694C60" w14:textId="77777777" w:rsidR="00E671FE" w:rsidRPr="001009E9" w:rsidRDefault="00E671FE" w:rsidP="00E671FE">
      <w:pPr>
        <w:spacing w:before="100" w:beforeAutospacing="1" w:after="100" w:afterAutospacing="1"/>
        <w:ind w:left="360"/>
        <w:jc w:val="center"/>
        <w:rPr>
          <w:rFonts w:cs="Calibri"/>
          <w:sz w:val="24"/>
          <w:szCs w:val="24"/>
          <w:lang w:val="it-IT"/>
        </w:rPr>
      </w:pPr>
      <w:r w:rsidRPr="001009E9">
        <w:rPr>
          <w:rFonts w:cs="Calibri"/>
          <w:b/>
          <w:snapToGrid w:val="0"/>
          <w:sz w:val="24"/>
          <w:szCs w:val="24"/>
          <w:lang w:val="it-IT"/>
        </w:rPr>
        <w:t>SI IMPEGNA</w:t>
      </w:r>
    </w:p>
    <w:p w14:paraId="05A3FBEF" w14:textId="27C7D104" w:rsidR="00E671FE" w:rsidRPr="001009E9" w:rsidRDefault="00E671FE" w:rsidP="00E671FE">
      <w:pPr>
        <w:pStyle w:val="ListParagraph"/>
        <w:widowControl/>
        <w:numPr>
          <w:ilvl w:val="0"/>
          <w:numId w:val="4"/>
        </w:numPr>
        <w:tabs>
          <w:tab w:val="clear" w:pos="851"/>
        </w:tabs>
        <w:adjustRightInd w:val="0"/>
        <w:spacing w:before="100" w:beforeAutospacing="1" w:after="100" w:afterAutospacing="1"/>
        <w:ind w:left="284" w:hanging="284"/>
        <w:rPr>
          <w:rFonts w:cs="Calibri"/>
          <w:sz w:val="24"/>
          <w:szCs w:val="24"/>
          <w:lang w:val="it-IT"/>
        </w:rPr>
      </w:pPr>
      <w:bookmarkStart w:id="4" w:name="_Toc201838203"/>
      <w:r w:rsidRPr="001009E9">
        <w:rPr>
          <w:rFonts w:cs="Calibri"/>
          <w:sz w:val="24"/>
          <w:szCs w:val="24"/>
          <w:lang w:val="it-IT"/>
        </w:rPr>
        <w:t>a produrre tutta l’ulteriore documentazione che l’Amministrazione Regionale</w:t>
      </w:r>
      <w:r>
        <w:rPr>
          <w:rFonts w:cs="Calibri"/>
          <w:sz w:val="24"/>
          <w:szCs w:val="24"/>
          <w:lang w:val="it-IT"/>
        </w:rPr>
        <w:t xml:space="preserve"> e </w:t>
      </w:r>
      <w:proofErr w:type="spellStart"/>
      <w:r>
        <w:rPr>
          <w:rFonts w:cs="Calibri"/>
          <w:sz w:val="24"/>
          <w:szCs w:val="24"/>
          <w:lang w:val="it-IT"/>
        </w:rPr>
        <w:t>Fincalabra</w:t>
      </w:r>
      <w:proofErr w:type="spellEnd"/>
      <w:r>
        <w:rPr>
          <w:rFonts w:cs="Calibri"/>
          <w:sz w:val="24"/>
          <w:szCs w:val="24"/>
          <w:lang w:val="it-IT"/>
        </w:rPr>
        <w:t xml:space="preserve"> Spa, in qualità di OI,</w:t>
      </w:r>
      <w:r w:rsidRPr="001009E9">
        <w:rPr>
          <w:rFonts w:cs="Calibri"/>
          <w:sz w:val="24"/>
          <w:szCs w:val="24"/>
          <w:lang w:val="it-IT"/>
        </w:rPr>
        <w:t xml:space="preserve"> dovesse</w:t>
      </w:r>
      <w:r>
        <w:rPr>
          <w:rFonts w:cs="Calibri"/>
          <w:sz w:val="24"/>
          <w:szCs w:val="24"/>
          <w:lang w:val="it-IT"/>
        </w:rPr>
        <w:t>ro</w:t>
      </w:r>
      <w:r w:rsidRPr="001009E9">
        <w:rPr>
          <w:rFonts w:cs="Calibri"/>
          <w:sz w:val="24"/>
          <w:szCs w:val="24"/>
          <w:lang w:val="it-IT"/>
        </w:rPr>
        <w:t xml:space="preserve"> ritenere necessaria per l’espletamento dell’istruttoria e il successivo monitoraggio tecnico e amministrativo, tra cui l’Accordo di Partenariato </w:t>
      </w:r>
      <w:r w:rsidR="001433A7">
        <w:rPr>
          <w:rFonts w:cs="Calibri"/>
          <w:sz w:val="24"/>
          <w:szCs w:val="24"/>
          <w:lang w:val="it-IT"/>
        </w:rPr>
        <w:t xml:space="preserve">(Consortium Agreement) </w:t>
      </w:r>
      <w:r w:rsidRPr="001009E9">
        <w:rPr>
          <w:rFonts w:cs="Calibri"/>
          <w:sz w:val="24"/>
          <w:szCs w:val="24"/>
          <w:lang w:val="it-IT"/>
        </w:rPr>
        <w:t>per la gestione dei diritti di proprietà intellettuale generati dal progetto qualora il progetto presentato risulti ammissibile e finanziabile</w:t>
      </w:r>
      <w:r>
        <w:rPr>
          <w:rFonts w:cs="Calibri"/>
          <w:sz w:val="24"/>
          <w:szCs w:val="24"/>
          <w:lang w:val="it-IT"/>
        </w:rPr>
        <w:t>.</w:t>
      </w:r>
    </w:p>
    <w:p w14:paraId="7F04B971" w14:textId="77777777" w:rsidR="00E671FE" w:rsidRPr="001009E9" w:rsidRDefault="00E671FE" w:rsidP="00E671FE">
      <w:pPr>
        <w:tabs>
          <w:tab w:val="left" w:pos="3205"/>
        </w:tabs>
        <w:ind w:firstLine="284"/>
        <w:rPr>
          <w:rFonts w:cs="Calibri"/>
          <w:b/>
          <w:sz w:val="24"/>
          <w:szCs w:val="24"/>
          <w:lang w:val="it-IT"/>
        </w:rPr>
      </w:pPr>
      <w:r w:rsidRPr="001009E9">
        <w:rPr>
          <w:rFonts w:cs="Calibri"/>
          <w:b/>
          <w:sz w:val="24"/>
          <w:szCs w:val="24"/>
          <w:lang w:val="it-IT"/>
        </w:rPr>
        <w:t>SI ALLEGA:</w:t>
      </w:r>
      <w:r>
        <w:rPr>
          <w:rFonts w:cs="Calibri"/>
          <w:b/>
          <w:sz w:val="24"/>
          <w:szCs w:val="24"/>
          <w:lang w:val="it-IT"/>
        </w:rPr>
        <w:tab/>
      </w:r>
    </w:p>
    <w:p w14:paraId="734B1809" w14:textId="77777777" w:rsidR="00E671FE" w:rsidRPr="001009E9" w:rsidRDefault="00E671FE" w:rsidP="00E671FE">
      <w:pPr>
        <w:pStyle w:val="ListParagraph"/>
        <w:numPr>
          <w:ilvl w:val="0"/>
          <w:numId w:val="5"/>
        </w:numPr>
        <w:rPr>
          <w:rFonts w:cs="Calibri"/>
          <w:sz w:val="24"/>
          <w:szCs w:val="24"/>
          <w:lang w:val="it-IT"/>
        </w:rPr>
      </w:pPr>
      <w:r w:rsidRPr="001009E9">
        <w:rPr>
          <w:rFonts w:cs="Calibri"/>
          <w:sz w:val="24"/>
          <w:szCs w:val="24"/>
          <w:lang w:val="it-IT"/>
        </w:rPr>
        <w:t>Allegato A - Dichiarazione capacità finanziaria</w:t>
      </w:r>
    </w:p>
    <w:p w14:paraId="22E6185E" w14:textId="77777777" w:rsidR="00E671FE" w:rsidRPr="001009E9" w:rsidRDefault="00E671FE" w:rsidP="00E671FE">
      <w:pPr>
        <w:pStyle w:val="ListParagraph"/>
        <w:widowControl/>
        <w:numPr>
          <w:ilvl w:val="0"/>
          <w:numId w:val="5"/>
        </w:numPr>
        <w:tabs>
          <w:tab w:val="clear" w:pos="851"/>
        </w:tabs>
        <w:autoSpaceDE/>
        <w:autoSpaceDN/>
        <w:spacing w:before="0" w:after="0"/>
        <w:jc w:val="left"/>
        <w:rPr>
          <w:rFonts w:cs="Calibri"/>
          <w:sz w:val="24"/>
          <w:szCs w:val="24"/>
          <w:lang w:val="it-IT"/>
        </w:rPr>
      </w:pPr>
      <w:r w:rsidRPr="001009E9">
        <w:rPr>
          <w:rFonts w:cs="Calibri"/>
          <w:sz w:val="24"/>
          <w:szCs w:val="24"/>
          <w:lang w:val="it-IT"/>
        </w:rPr>
        <w:t>Allegato B - Tabella dei costi ammissibili.</w:t>
      </w:r>
    </w:p>
    <w:p w14:paraId="704194CE" w14:textId="77777777" w:rsidR="00E671FE" w:rsidRPr="001009E9" w:rsidRDefault="00E671FE" w:rsidP="00E671FE">
      <w:pPr>
        <w:rPr>
          <w:rFonts w:cs="Calibri"/>
          <w:sz w:val="24"/>
          <w:szCs w:val="24"/>
          <w:lang w:val="it-IT"/>
        </w:rPr>
      </w:pPr>
      <w:r w:rsidRPr="001009E9">
        <w:rPr>
          <w:rFonts w:cs="Calibri"/>
          <w:sz w:val="24"/>
          <w:szCs w:val="24"/>
          <w:lang w:val="it-IT"/>
        </w:rPr>
        <w:t xml:space="preserve">                  </w:t>
      </w:r>
      <w:r w:rsidRPr="001009E9">
        <w:rPr>
          <w:rFonts w:cs="Calibri"/>
          <w:sz w:val="24"/>
          <w:szCs w:val="24"/>
          <w:lang w:val="it-IT"/>
        </w:rPr>
        <w:tab/>
      </w:r>
      <w:r w:rsidRPr="001009E9">
        <w:rPr>
          <w:rFonts w:cs="Calibri"/>
          <w:sz w:val="24"/>
          <w:szCs w:val="24"/>
          <w:lang w:val="it-IT"/>
        </w:rPr>
        <w:tab/>
      </w:r>
      <w:r w:rsidRPr="001009E9">
        <w:rPr>
          <w:rFonts w:cs="Calibri"/>
          <w:sz w:val="24"/>
          <w:szCs w:val="24"/>
          <w:lang w:val="it-IT"/>
        </w:rPr>
        <w:tab/>
      </w:r>
      <w:r w:rsidRPr="001009E9">
        <w:rPr>
          <w:rFonts w:cs="Calibri"/>
          <w:sz w:val="24"/>
          <w:szCs w:val="24"/>
          <w:lang w:val="it-IT"/>
        </w:rPr>
        <w:tab/>
      </w:r>
    </w:p>
    <w:p w14:paraId="1EF687B1" w14:textId="77777777" w:rsidR="00E671FE" w:rsidRDefault="00E671FE" w:rsidP="00E671FE">
      <w:pPr>
        <w:ind w:firstLine="360"/>
        <w:rPr>
          <w:rFonts w:cs="Calibri"/>
          <w:lang w:val="it-IT"/>
        </w:rPr>
      </w:pPr>
      <w:r w:rsidRPr="001009E9">
        <w:rPr>
          <w:rFonts w:cs="Calibri"/>
          <w:sz w:val="24"/>
          <w:szCs w:val="24"/>
          <w:lang w:val="it-IT"/>
        </w:rPr>
        <w:t>Luogo e data</w:t>
      </w:r>
      <w:bookmarkEnd w:id="4"/>
      <w:r w:rsidRPr="001009E9">
        <w:rPr>
          <w:rFonts w:cs="Calibri"/>
          <w:sz w:val="24"/>
          <w:szCs w:val="24"/>
          <w:lang w:val="it-IT"/>
        </w:rPr>
        <w:t xml:space="preserve"> ………………………</w:t>
      </w:r>
      <w:proofErr w:type="gramStart"/>
      <w:r w:rsidRPr="001009E9">
        <w:rPr>
          <w:rFonts w:cs="Calibri"/>
          <w:sz w:val="24"/>
          <w:szCs w:val="24"/>
          <w:lang w:val="it-IT"/>
        </w:rPr>
        <w:t>…….</w:t>
      </w:r>
      <w:proofErr w:type="gramEnd"/>
      <w:r w:rsidRPr="001009E9">
        <w:rPr>
          <w:rFonts w:cs="Calibri"/>
          <w:sz w:val="24"/>
          <w:szCs w:val="24"/>
          <w:lang w:val="it-IT"/>
        </w:rPr>
        <w:t xml:space="preserve">……………………         </w:t>
      </w:r>
      <w:r w:rsidRPr="001009E9">
        <w:rPr>
          <w:rFonts w:cs="Calibri"/>
          <w:sz w:val="24"/>
          <w:szCs w:val="24"/>
          <w:lang w:val="it-IT"/>
        </w:rPr>
        <w:tab/>
      </w:r>
      <w:r w:rsidRPr="001009E9">
        <w:rPr>
          <w:rFonts w:cs="Calibri"/>
          <w:sz w:val="24"/>
          <w:szCs w:val="24"/>
          <w:lang w:val="it-IT"/>
        </w:rPr>
        <w:tab/>
      </w:r>
      <w:r w:rsidRPr="001009E9">
        <w:rPr>
          <w:rFonts w:cs="Calibri"/>
          <w:sz w:val="24"/>
          <w:szCs w:val="24"/>
          <w:lang w:val="it-IT"/>
        </w:rPr>
        <w:tab/>
      </w:r>
      <w:r w:rsidRPr="001009E9">
        <w:rPr>
          <w:rFonts w:cs="Calibri"/>
          <w:sz w:val="24"/>
          <w:szCs w:val="24"/>
          <w:lang w:val="it-IT"/>
        </w:rPr>
        <w:tab/>
      </w:r>
      <w:r w:rsidRPr="001009E9">
        <w:rPr>
          <w:rFonts w:cs="Calibri"/>
          <w:i/>
          <w:sz w:val="24"/>
          <w:szCs w:val="24"/>
          <w:u w:val="single"/>
          <w:lang w:val="it-IT"/>
        </w:rPr>
        <w:t>Firma digitale</w:t>
      </w:r>
      <w:r w:rsidRPr="007F74F1">
        <w:rPr>
          <w:rFonts w:cs="Calibri"/>
          <w:lang w:val="it-IT"/>
        </w:rPr>
        <w:t xml:space="preserve"> </w:t>
      </w:r>
    </w:p>
    <w:p w14:paraId="3892BC57" w14:textId="77777777" w:rsidR="00A3261A" w:rsidRDefault="00A3261A">
      <w:pPr>
        <w:widowControl/>
        <w:autoSpaceDE/>
        <w:autoSpaceDN/>
        <w:spacing w:before="0" w:after="200" w:line="276" w:lineRule="auto"/>
        <w:jc w:val="left"/>
        <w:rPr>
          <w:rFonts w:cs="Calibri"/>
          <w:i/>
          <w:sz w:val="22"/>
          <w:u w:val="single"/>
          <w:lang w:val="it-IT"/>
        </w:rPr>
      </w:pPr>
    </w:p>
    <w:sectPr w:rsidR="00A3261A" w:rsidSect="004B515E">
      <w:headerReference w:type="default" r:id="rId8"/>
      <w:footerReference w:type="default" r:id="rId9"/>
      <w:headerReference w:type="first" r:id="rId10"/>
      <w:pgSz w:w="11906" w:h="16838"/>
      <w:pgMar w:top="1962" w:right="1134" w:bottom="1701" w:left="1134" w:header="73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67B5B6" w14:textId="77777777" w:rsidR="00541EF5" w:rsidRDefault="00541EF5" w:rsidP="000A3656">
      <w:pPr>
        <w:spacing w:before="0" w:after="0"/>
      </w:pPr>
      <w:r>
        <w:separator/>
      </w:r>
    </w:p>
  </w:endnote>
  <w:endnote w:type="continuationSeparator" w:id="0">
    <w:p w14:paraId="4C27C045" w14:textId="77777777" w:rsidR="00541EF5" w:rsidRDefault="00541EF5" w:rsidP="000A36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Gill Sans MT">
    <w:panose1 w:val="020B0502020104020203"/>
    <w:charset w:val="4D"/>
    <w:family w:val="swiss"/>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4919697"/>
      <w:docPartObj>
        <w:docPartGallery w:val="Page Numbers (Bottom of Page)"/>
        <w:docPartUnique/>
      </w:docPartObj>
    </w:sdtPr>
    <w:sdtContent>
      <w:p w14:paraId="211B0155" w14:textId="77777777" w:rsidR="001E0346" w:rsidRDefault="001E0346">
        <w:pPr>
          <w:pStyle w:val="Footer"/>
        </w:pPr>
        <w:r>
          <w:rPr>
            <w:noProof/>
            <w:lang w:val="it-IT" w:eastAsia="it-IT"/>
          </w:rPr>
          <mc:AlternateContent>
            <mc:Choice Requires="wps">
              <w:drawing>
                <wp:anchor distT="0" distB="0" distL="114300" distR="114300" simplePos="0" relativeHeight="251658240" behindDoc="0" locked="0" layoutInCell="1" allowOverlap="1" wp14:anchorId="6C9D0E29" wp14:editId="60353ADF">
                  <wp:simplePos x="0" y="0"/>
                  <wp:positionH relativeFrom="page">
                    <wp:align>right</wp:align>
                  </wp:positionH>
                  <wp:positionV relativeFrom="page">
                    <wp:align>bottom</wp:align>
                  </wp:positionV>
                  <wp:extent cx="2125980" cy="2054860"/>
                  <wp:effectExtent l="7620" t="9525" r="0" b="2540"/>
                  <wp:wrapNone/>
                  <wp:docPr id="1" name="Triangolo isosce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5980" cy="2054860"/>
                          </a:xfrm>
                          <a:prstGeom prst="triangle">
                            <a:avLst>
                              <a:gd name="adj" fmla="val 100000"/>
                            </a:avLst>
                          </a:prstGeom>
                          <a:solidFill>
                            <a:srgbClr val="D2EA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66693" w14:textId="77777777" w:rsidR="001E0346" w:rsidRDefault="001E0346">
                              <w:pPr>
                                <w:jc w:val="center"/>
                                <w:rPr>
                                  <w:rFonts w:asciiTheme="minorHAnsi" w:eastAsiaTheme="minorEastAsia" w:hAnsiTheme="minorHAnsi"/>
                                  <w:sz w:val="24"/>
                                  <w:szCs w:val="24"/>
                                </w:rPr>
                              </w:pPr>
                            </w:p>
                            <w:p w14:paraId="53EA0891" w14:textId="77777777" w:rsidR="001E0346" w:rsidRDefault="001E0346">
                              <w:pPr>
                                <w:jc w:val="center"/>
                                <w:rPr>
                                  <w:rFonts w:asciiTheme="minorHAnsi" w:eastAsiaTheme="minorEastAsia" w:hAnsiTheme="minorHAnsi"/>
                                  <w:sz w:val="24"/>
                                  <w:szCs w:val="24"/>
                                </w:rPr>
                              </w:pPr>
                            </w:p>
                            <w:p w14:paraId="5457838F" w14:textId="107E658E" w:rsidR="001E0346" w:rsidRPr="00624498" w:rsidRDefault="001E0346">
                              <w:pPr>
                                <w:jc w:val="center"/>
                                <w:rPr>
                                  <w:rFonts w:cs="Calibri"/>
                                  <w:b/>
                                  <w:bCs/>
                                  <w:color w:val="365F91" w:themeColor="accent1" w:themeShade="BF"/>
                                  <w:sz w:val="24"/>
                                  <w:szCs w:val="24"/>
                                </w:rPr>
                              </w:pPr>
                              <w:r w:rsidRPr="00624498">
                                <w:rPr>
                                  <w:rFonts w:eastAsiaTheme="minorEastAsia" w:cs="Calibri"/>
                                  <w:b/>
                                  <w:bCs/>
                                  <w:color w:val="365F91" w:themeColor="accent1" w:themeShade="BF"/>
                                  <w:sz w:val="24"/>
                                  <w:szCs w:val="24"/>
                                </w:rPr>
                                <w:fldChar w:fldCharType="begin"/>
                              </w:r>
                              <w:r w:rsidRPr="00624498">
                                <w:rPr>
                                  <w:rFonts w:cs="Calibri"/>
                                  <w:b/>
                                  <w:bCs/>
                                  <w:color w:val="365F91" w:themeColor="accent1" w:themeShade="BF"/>
                                  <w:sz w:val="24"/>
                                  <w:szCs w:val="24"/>
                                </w:rPr>
                                <w:instrText>PAGE    \* MERGEFORMAT</w:instrText>
                              </w:r>
                              <w:r w:rsidRPr="00624498">
                                <w:rPr>
                                  <w:rFonts w:eastAsiaTheme="minorEastAsia" w:cs="Calibri"/>
                                  <w:b/>
                                  <w:bCs/>
                                  <w:color w:val="365F91" w:themeColor="accent1" w:themeShade="BF"/>
                                  <w:sz w:val="24"/>
                                  <w:szCs w:val="24"/>
                                </w:rPr>
                                <w:fldChar w:fldCharType="separate"/>
                              </w:r>
                              <w:r w:rsidRPr="00E660F4">
                                <w:rPr>
                                  <w:rFonts w:eastAsiaTheme="majorEastAsia" w:cs="Calibri"/>
                                  <w:b/>
                                  <w:bCs/>
                                  <w:noProof/>
                                  <w:color w:val="365F91" w:themeColor="accent1" w:themeShade="BF"/>
                                  <w:sz w:val="24"/>
                                  <w:szCs w:val="24"/>
                                  <w:lang w:val="it-IT"/>
                                </w:rPr>
                                <w:t>21</w:t>
                              </w:r>
                              <w:r w:rsidRPr="00624498">
                                <w:rPr>
                                  <w:rFonts w:eastAsiaTheme="majorEastAsia" w:cs="Calibri"/>
                                  <w:b/>
                                  <w:bCs/>
                                  <w:color w:val="365F91" w:themeColor="accent1" w:themeShade="BF"/>
                                  <w:sz w:val="24"/>
                                  <w:szCs w:val="24"/>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9D0E29"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olo isoscele 1" o:spid="_x0000_s1029" type="#_x0000_t5" style="position:absolute;left:0;text-align:left;margin-left:116.2pt;margin-top:0;width:167.4pt;height:161.8pt;z-index:251658240;visibility:visible;mso-wrap-style:square;mso-width-percent:0;mso-height-percent:0;mso-wrap-distance-left:9pt;mso-wrap-distance-top:0;mso-wrap-distance-right:9pt;mso-wrap-distance-bottom:0;mso-position-horizontal:right;mso-position-horizontal-relative:page;mso-position-vertical:bottom;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" adj="21600" fillcolor="#d2eaf1" stroked="f">
                  <v:textbox>
                    <w:txbxContent>
                      <w:p w14:paraId="7B966693" w14:textId="77777777" w:rsidR="001E0346" w:rsidRDefault="001E0346">
                        <w:pPr>
                          <w:jc w:val="center"/>
                          <w:rPr>
                            <w:rFonts w:asciiTheme="minorHAnsi" w:eastAsiaTheme="minorEastAsia" w:hAnsiTheme="minorHAnsi"/>
                            <w:sz w:val="24"/>
                            <w:szCs w:val="24"/>
                          </w:rPr>
                        </w:pPr>
                      </w:p>
                      <w:p w14:paraId="53EA0891" w14:textId="77777777" w:rsidR="001E0346" w:rsidRDefault="001E0346">
                        <w:pPr>
                          <w:jc w:val="center"/>
                          <w:rPr>
                            <w:rFonts w:asciiTheme="minorHAnsi" w:eastAsiaTheme="minorEastAsia" w:hAnsiTheme="minorHAnsi"/>
                            <w:sz w:val="24"/>
                            <w:szCs w:val="24"/>
                          </w:rPr>
                        </w:pPr>
                      </w:p>
                      <w:p w14:paraId="5457838F" w14:textId="107E658E" w:rsidR="001E0346" w:rsidRPr="00624498" w:rsidRDefault="001E0346">
                        <w:pPr>
                          <w:jc w:val="center"/>
                          <w:rPr>
                            <w:rFonts w:cs="Calibri"/>
                            <w:b/>
                            <w:bCs/>
                            <w:color w:val="365F91" w:themeColor="accent1" w:themeShade="BF"/>
                            <w:sz w:val="24"/>
                            <w:szCs w:val="24"/>
                          </w:rPr>
                        </w:pPr>
                        <w:r w:rsidRPr="00624498">
                          <w:rPr>
                            <w:rFonts w:eastAsiaTheme="minorEastAsia" w:cs="Calibri"/>
                            <w:b/>
                            <w:bCs/>
                            <w:color w:val="365F91" w:themeColor="accent1" w:themeShade="BF"/>
                            <w:sz w:val="24"/>
                            <w:szCs w:val="24"/>
                          </w:rPr>
                          <w:fldChar w:fldCharType="begin"/>
                        </w:r>
                        <w:r w:rsidRPr="00624498">
                          <w:rPr>
                            <w:rFonts w:cs="Calibri"/>
                            <w:b/>
                            <w:bCs/>
                            <w:color w:val="365F91" w:themeColor="accent1" w:themeShade="BF"/>
                            <w:sz w:val="24"/>
                            <w:szCs w:val="24"/>
                          </w:rPr>
                          <w:instrText>PAGE    \* MERGEFORMAT</w:instrText>
                        </w:r>
                        <w:r w:rsidRPr="00624498">
                          <w:rPr>
                            <w:rFonts w:eastAsiaTheme="minorEastAsia" w:cs="Calibri"/>
                            <w:b/>
                            <w:bCs/>
                            <w:color w:val="365F91" w:themeColor="accent1" w:themeShade="BF"/>
                            <w:sz w:val="24"/>
                            <w:szCs w:val="24"/>
                          </w:rPr>
                          <w:fldChar w:fldCharType="separate"/>
                        </w:r>
                        <w:r w:rsidRPr="00E660F4">
                          <w:rPr>
                            <w:rFonts w:eastAsiaTheme="majorEastAsia" w:cs="Calibri"/>
                            <w:b/>
                            <w:bCs/>
                            <w:noProof/>
                            <w:color w:val="365F91" w:themeColor="accent1" w:themeShade="BF"/>
                            <w:sz w:val="24"/>
                            <w:szCs w:val="24"/>
                            <w:lang w:val="it-IT"/>
                          </w:rPr>
                          <w:t>21</w:t>
                        </w:r>
                        <w:r w:rsidRPr="00624498">
                          <w:rPr>
                            <w:rFonts w:eastAsiaTheme="majorEastAsia" w:cs="Calibri"/>
                            <w:b/>
                            <w:bCs/>
                            <w:color w:val="365F91" w:themeColor="accent1" w:themeShade="BF"/>
                            <w:sz w:val="24"/>
                            <w:szCs w:val="24"/>
                          </w:rPr>
                          <w:fldChar w:fldCharType="end"/>
                        </w:r>
                      </w:p>
                    </w:txbxContent>
                  </v:textbox>
                  <w10:wrap anchorx="page" anchory="page"/>
                </v:shape>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64938" w14:textId="77777777" w:rsidR="00541EF5" w:rsidRDefault="00541EF5" w:rsidP="000A3656">
      <w:pPr>
        <w:spacing w:before="0" w:after="0"/>
      </w:pPr>
      <w:r>
        <w:separator/>
      </w:r>
    </w:p>
  </w:footnote>
  <w:footnote w:type="continuationSeparator" w:id="0">
    <w:p w14:paraId="5F7D26C1" w14:textId="77777777" w:rsidR="00541EF5" w:rsidRDefault="00541EF5" w:rsidP="000A3656">
      <w:pPr>
        <w:spacing w:before="0" w:after="0"/>
      </w:pPr>
      <w:r>
        <w:continuationSeparator/>
      </w:r>
    </w:p>
  </w:footnote>
  <w:footnote w:id="1">
    <w:p w14:paraId="57E9F7A2" w14:textId="77777777" w:rsidR="001E0346" w:rsidRPr="00E01BED" w:rsidRDefault="001E0346" w:rsidP="00E671FE">
      <w:pPr>
        <w:pStyle w:val="FootnoteText"/>
        <w:rPr>
          <w:lang w:val="it-IT"/>
        </w:rPr>
      </w:pPr>
      <w:r w:rsidRPr="00DE0360">
        <w:rPr>
          <w:rStyle w:val="FootnoteReference"/>
          <w:rFonts w:cs="Calibri"/>
          <w:szCs w:val="18"/>
        </w:rPr>
        <w:footnoteRef/>
      </w:r>
      <w:r w:rsidRPr="00E01BED">
        <w:rPr>
          <w:lang w:val="it-IT"/>
        </w:rPr>
        <w:t xml:space="preserve"> Legale rappresentante o procuratore speciale (in quest’ultima ipotesi allegare la procura o copia autentica della stessa).</w:t>
      </w:r>
    </w:p>
  </w:footnote>
  <w:footnote w:id="2">
    <w:p w14:paraId="45CDE0C9" w14:textId="77777777" w:rsidR="001E0346" w:rsidRPr="003F5D23" w:rsidRDefault="001E0346" w:rsidP="00E671FE">
      <w:pPr>
        <w:pStyle w:val="FootnoteText"/>
        <w:rPr>
          <w:lang w:val="it-IT"/>
        </w:rPr>
      </w:pPr>
      <w:r>
        <w:rPr>
          <w:rStyle w:val="FootnoteReference"/>
        </w:rPr>
        <w:footnoteRef/>
      </w:r>
      <w:r w:rsidRPr="003F5D23">
        <w:rPr>
          <w:lang w:val="it-IT"/>
        </w:rPr>
        <w:t xml:space="preserve"> Costituiscono gravi violazioni in materia contributiva e previdenziale quelle ostative al rilascio del documento unico di regolarità contributiva (DURC), di cui al decreto del Ministro del lavoro e delle politiche sociali 30 gennaio 2015, pubblicato nella Gazzetta Ufficiale della Repubblica italiana n. 125 del 1° giugno 2015, ovvero delle certificazioni rilasciate dagli enti previdenziali di riferimento non aderenti al sistema dello sportello unico previdenziale. Si considera mezzo di prova, con riferimento ai contributi previdenziali e assistenziali, il documento unico di regolarità contributiva acquisito d'ufficio dalle stazioni appaltanti presso gli istituti previdenziali ai sensi della normativa. Resta inteso che la previsione di cui alla lettera a) non si applica quando il richiedente ha ottemperato ai suoi obblighi pagando o impegnandosi a pagare i contributi previdenziali dovuti, compresi eventuali multe e interessi, purché il pagamento o l’impegno sia stati formalizzati prima della scadenza del termine di presentazione della domanda.</w:t>
      </w:r>
    </w:p>
  </w:footnote>
  <w:footnote w:id="3">
    <w:p w14:paraId="06355E2F" w14:textId="77777777" w:rsidR="001E0346" w:rsidRPr="00E00970" w:rsidRDefault="001E0346" w:rsidP="00E671FE">
      <w:pPr>
        <w:pStyle w:val="FootnoteText"/>
        <w:rPr>
          <w:lang w:val="it-IT"/>
        </w:rPr>
      </w:pPr>
      <w:r>
        <w:rPr>
          <w:rStyle w:val="FootnoteReference"/>
        </w:rPr>
        <w:footnoteRef/>
      </w:r>
      <w:r w:rsidRPr="00E00970">
        <w:rPr>
          <w:lang w:val="it-IT"/>
        </w:rPr>
        <w:t xml:space="preserve"> </w:t>
      </w:r>
      <w:r w:rsidRPr="00C96347">
        <w:rPr>
          <w:lang w:val="it-IT"/>
        </w:rPr>
        <w:t>Per "unità locale" si intende l'impianto operativo o amministrativo – gestionale nel quale l'impresa esercita stabilmente una o più attività economiche</w:t>
      </w:r>
      <w:r>
        <w:rPr>
          <w:lang w:val="it-I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EF5D6F" w14:textId="498AD049" w:rsidR="001E0346" w:rsidRDefault="001E0346">
    <w:pPr>
      <w:pStyle w:val="Header"/>
    </w:pPr>
    <w:r>
      <w:rPr>
        <w:noProof/>
        <w:color w:val="000000"/>
      </w:rPr>
      <w:drawing>
        <wp:inline distT="0" distB="0" distL="0" distR="0" wp14:anchorId="6D654B25" wp14:editId="6200C758">
          <wp:extent cx="6116320" cy="675640"/>
          <wp:effectExtent l="0" t="0" r="5080" b="0"/>
          <wp:docPr id="128522473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chermata 2024-02-06 alle 11.18.29.png"/>
                  <pic:cNvPicPr/>
                </pic:nvPicPr>
                <pic:blipFill>
                  <a:blip r:embed="rId1">
                    <a:extLst>
                      <a:ext uri="{28A0092B-C50C-407E-A947-70E740481C1C}">
                        <a14:useLocalDpi xmlns:a14="http://schemas.microsoft.com/office/drawing/2010/main" val="0"/>
                      </a:ext>
                    </a:extLst>
                  </a:blip>
                  <a:stretch>
                    <a:fillRect/>
                  </a:stretch>
                </pic:blipFill>
                <pic:spPr>
                  <a:xfrm>
                    <a:off x="0" y="0"/>
                    <a:ext cx="6116320" cy="67564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E6701" w14:textId="77777777" w:rsidR="001E0346" w:rsidRDefault="001E0346">
    <w:pPr>
      <w:pStyle w:val="Header"/>
    </w:pPr>
    <w:r>
      <w:rPr>
        <w:noProof/>
        <w:lang w:val="it-IT" w:eastAsia="it-IT"/>
      </w:rPr>
      <mc:AlternateContent>
        <mc:Choice Requires="wpg">
          <w:drawing>
            <wp:anchor distT="0" distB="0" distL="114300" distR="114300" simplePos="0" relativeHeight="251664384" behindDoc="0" locked="0" layoutInCell="1" allowOverlap="1" wp14:anchorId="75206BAE" wp14:editId="77CFD6E9">
              <wp:simplePos x="0" y="0"/>
              <wp:positionH relativeFrom="column">
                <wp:posOffset>-107950</wp:posOffset>
              </wp:positionH>
              <wp:positionV relativeFrom="paragraph">
                <wp:posOffset>-337185</wp:posOffset>
              </wp:positionV>
              <wp:extent cx="6426200" cy="852170"/>
              <wp:effectExtent l="0" t="0" r="0" b="0"/>
              <wp:wrapNone/>
              <wp:docPr id="3" name="Gruppo 3"/>
              <wp:cNvGraphicFramePr/>
              <a:graphic xmlns:a="http://schemas.openxmlformats.org/drawingml/2006/main">
                <a:graphicData uri="http://schemas.microsoft.com/office/word/2010/wordprocessingGroup">
                  <wpg:wgp>
                    <wpg:cNvGrpSpPr/>
                    <wpg:grpSpPr>
                      <a:xfrm>
                        <a:off x="0" y="0"/>
                        <a:ext cx="6426200" cy="852170"/>
                        <a:chOff x="0" y="0"/>
                        <a:chExt cx="6426200" cy="852170"/>
                      </a:xfrm>
                    </wpg:grpSpPr>
                    <pic:pic xmlns:pic="http://schemas.openxmlformats.org/drawingml/2006/picture">
                      <pic:nvPicPr>
                        <pic:cNvPr id="4" name="Picture 4" descr="A picture containing text&#10;&#10;Description automatically generated"/>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49400" cy="852170"/>
                        </a:xfrm>
                        <a:prstGeom prst="rect">
                          <a:avLst/>
                        </a:prstGeom>
                      </pic:spPr>
                    </pic:pic>
                    <pic:pic xmlns:pic="http://schemas.openxmlformats.org/drawingml/2006/picture">
                      <pic:nvPicPr>
                        <pic:cNvPr id="6" name="Picture 9"/>
                        <pic:cNvPicPr>
                          <a:picLocks noChangeAspect="1"/>
                        </pic:cNvPicPr>
                      </pic:nvPicPr>
                      <pic:blipFill>
                        <a:blip r:embed="rId2"/>
                        <a:stretch>
                          <a:fillRect/>
                        </a:stretch>
                      </pic:blipFill>
                      <pic:spPr>
                        <a:xfrm>
                          <a:off x="4521200" y="190500"/>
                          <a:ext cx="1905000" cy="541020"/>
                        </a:xfrm>
                        <a:prstGeom prst="rect">
                          <a:avLst/>
                        </a:prstGeom>
                      </pic:spPr>
                    </pic:pic>
                  </wpg:wgp>
                </a:graphicData>
              </a:graphic>
            </wp:anchor>
          </w:drawing>
        </mc:Choice>
        <mc:Fallback>
          <w:pict>
            <v:group w14:anchorId="3F4BF071" id="Gruppo 3" o:spid="_x0000_s1026" style="position:absolute;margin-left:-8.5pt;margin-top:-26.55pt;width:506pt;height:67.1pt;z-index:251664384" coordsize="64262,852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7" type="#_x0000_t75" alt="A picture containing text&#10;&#10;Description automatically generated" style="position:absolute;width:15494;height:85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">
                <v:imagedata r:id="rId3" o:title="A picture containing text&#10;&#10;Description automatically generated"/>
              </v:shape>
              <v:shape id="Picture 9" o:spid="_x0000_s1028" type="#_x0000_t75" style="position:absolute;left:45212;top:1905;width:19050;height:5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">
                <v:imagedata r:id="rId4" o:title=""/>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B1CC56AA"/>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singleLevel"/>
    <w:tmpl w:val="0000001C"/>
    <w:lvl w:ilvl="0">
      <w:start w:val="1"/>
      <w:numFmt w:val="decimal"/>
      <w:lvlText w:val="%1."/>
      <w:lvlJc w:val="left"/>
      <w:pPr>
        <w:ind w:left="1211" w:hanging="360"/>
      </w:pPr>
      <w:rPr>
        <w:rFonts w:eastAsia="MS Mincho" w:cs="Calibri"/>
        <w:sz w:val="22"/>
        <w:szCs w:val="22"/>
        <w:lang w:val="it-IT"/>
      </w:rPr>
    </w:lvl>
  </w:abstractNum>
  <w:abstractNum w:abstractNumId="3" w15:restartNumberingAfterBreak="0">
    <w:nsid w:val="00000009"/>
    <w:multiLevelType w:val="singleLevel"/>
    <w:tmpl w:val="00000009"/>
    <w:name w:val="WW8Num8"/>
    <w:lvl w:ilvl="0">
      <w:start w:val="1"/>
      <w:numFmt w:val="decimal"/>
      <w:lvlText w:val="%1."/>
      <w:lvlJc w:val="left"/>
      <w:pPr>
        <w:tabs>
          <w:tab w:val="num" w:pos="0"/>
        </w:tabs>
        <w:ind w:left="360" w:hanging="360"/>
      </w:pPr>
      <w:rPr>
        <w:rFonts w:eastAsia="MS Mincho" w:cs="Calibri" w:hint="default"/>
        <w:sz w:val="22"/>
        <w:szCs w:val="22"/>
      </w:rPr>
    </w:lvl>
  </w:abstractNum>
  <w:abstractNum w:abstractNumId="4" w15:restartNumberingAfterBreak="0">
    <w:nsid w:val="0000000A"/>
    <w:multiLevelType w:val="singleLevel"/>
    <w:tmpl w:val="0000000A"/>
    <w:name w:val="WW8Num9"/>
    <w:lvl w:ilvl="0">
      <w:start w:val="1"/>
      <w:numFmt w:val="decimal"/>
      <w:lvlText w:val="%1."/>
      <w:lvlJc w:val="left"/>
      <w:pPr>
        <w:tabs>
          <w:tab w:val="num" w:pos="0"/>
        </w:tabs>
        <w:ind w:left="360" w:hanging="360"/>
      </w:pPr>
      <w:rPr>
        <w:rFonts w:hint="default"/>
        <w:sz w:val="22"/>
        <w:szCs w:val="22"/>
      </w:rPr>
    </w:lvl>
  </w:abstractNum>
  <w:abstractNum w:abstractNumId="5" w15:restartNumberingAfterBreak="0">
    <w:nsid w:val="00000015"/>
    <w:multiLevelType w:val="singleLevel"/>
    <w:tmpl w:val="28DA96E2"/>
    <w:name w:val="WW8Num21"/>
    <w:lvl w:ilvl="0">
      <w:start w:val="1"/>
      <w:numFmt w:val="decimal"/>
      <w:lvlText w:val="%1."/>
      <w:lvlJc w:val="left"/>
      <w:pPr>
        <w:tabs>
          <w:tab w:val="num" w:pos="0"/>
        </w:tabs>
        <w:ind w:left="3053" w:hanging="360"/>
      </w:pPr>
      <w:rPr>
        <w:sz w:val="24"/>
        <w:szCs w:val="24"/>
        <w:lang w:val="it-IT"/>
      </w:rPr>
    </w:lvl>
  </w:abstractNum>
  <w:abstractNum w:abstractNumId="6" w15:restartNumberingAfterBreak="0">
    <w:nsid w:val="00000016"/>
    <w:multiLevelType w:val="singleLevel"/>
    <w:tmpl w:val="00000016"/>
    <w:name w:val="WW8Num22"/>
    <w:lvl w:ilvl="0">
      <w:start w:val="1"/>
      <w:numFmt w:val="decimal"/>
      <w:lvlText w:val="%1."/>
      <w:lvlJc w:val="left"/>
      <w:pPr>
        <w:tabs>
          <w:tab w:val="num" w:pos="0"/>
        </w:tabs>
        <w:ind w:left="360" w:hanging="360"/>
      </w:pPr>
      <w:rPr>
        <w:rFonts w:eastAsia="MS Mincho" w:cs="Calibri" w:hint="default"/>
        <w:sz w:val="22"/>
        <w:szCs w:val="22"/>
      </w:rPr>
    </w:lvl>
  </w:abstractNum>
  <w:abstractNum w:abstractNumId="7" w15:restartNumberingAfterBreak="0">
    <w:nsid w:val="00000017"/>
    <w:multiLevelType w:val="singleLevel"/>
    <w:tmpl w:val="00000017"/>
    <w:name w:val="WW8Num23"/>
    <w:lvl w:ilvl="0">
      <w:start w:val="1"/>
      <w:numFmt w:val="lowerRoman"/>
      <w:lvlText w:val="%1."/>
      <w:lvlJc w:val="right"/>
      <w:pPr>
        <w:tabs>
          <w:tab w:val="num" w:pos="0"/>
        </w:tabs>
        <w:ind w:left="1211" w:hanging="360"/>
      </w:pPr>
      <w:rPr>
        <w:rFonts w:eastAsia="MS Mincho"/>
        <w:sz w:val="22"/>
        <w:szCs w:val="22"/>
        <w:lang w:val="it-IT"/>
      </w:r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360" w:hanging="360"/>
      </w:pPr>
      <w:rPr>
        <w:rFonts w:eastAsia="MS Mincho" w:cs="Calibri"/>
        <w:sz w:val="22"/>
        <w:szCs w:val="22"/>
        <w:lang w:val="it-IT"/>
      </w:rPr>
    </w:lvl>
  </w:abstractNum>
  <w:abstractNum w:abstractNumId="9" w15:restartNumberingAfterBreak="0">
    <w:nsid w:val="0000001C"/>
    <w:multiLevelType w:val="singleLevel"/>
    <w:tmpl w:val="0000001C"/>
    <w:name w:val="WW8Num28"/>
    <w:lvl w:ilvl="0">
      <w:start w:val="1"/>
      <w:numFmt w:val="decimal"/>
      <w:lvlText w:val="%1."/>
      <w:lvlJc w:val="left"/>
      <w:pPr>
        <w:tabs>
          <w:tab w:val="num" w:pos="0"/>
        </w:tabs>
        <w:ind w:left="360" w:hanging="360"/>
      </w:pPr>
      <w:rPr>
        <w:rFonts w:eastAsia="MS Mincho" w:cs="Calibri"/>
        <w:sz w:val="22"/>
        <w:szCs w:val="22"/>
      </w:rPr>
    </w:lvl>
  </w:abstractNum>
  <w:abstractNum w:abstractNumId="10" w15:restartNumberingAfterBreak="0">
    <w:nsid w:val="00000020"/>
    <w:multiLevelType w:val="singleLevel"/>
    <w:tmpl w:val="00000020"/>
    <w:name w:val="WW8Num33"/>
    <w:lvl w:ilvl="0">
      <w:start w:val="1"/>
      <w:numFmt w:val="lowerLetter"/>
      <w:lvlText w:val="%1)"/>
      <w:lvlJc w:val="left"/>
      <w:pPr>
        <w:tabs>
          <w:tab w:val="num" w:pos="0"/>
        </w:tabs>
        <w:ind w:left="723" w:hanging="360"/>
      </w:pPr>
      <w:rPr>
        <w:rFonts w:eastAsia="MS Mincho"/>
        <w:sz w:val="22"/>
        <w:szCs w:val="22"/>
        <w:lang w:val="it-IT"/>
      </w:rPr>
    </w:lvl>
  </w:abstractNum>
  <w:abstractNum w:abstractNumId="11" w15:restartNumberingAfterBreak="0">
    <w:nsid w:val="00000022"/>
    <w:multiLevelType w:val="singleLevel"/>
    <w:tmpl w:val="FFFFFFFF"/>
    <w:lvl w:ilvl="0">
      <w:start w:val="1"/>
      <w:numFmt w:val="lowerLetter"/>
      <w:lvlText w:val="%1)"/>
      <w:lvlJc w:val="left"/>
      <w:pPr>
        <w:ind w:left="720" w:hanging="360"/>
      </w:pPr>
      <w:rPr>
        <w:rFonts w:ascii="Calibri" w:hAnsi="Calibri" w:hint="default"/>
        <w:b w:val="0"/>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0000025"/>
    <w:multiLevelType w:val="singleLevel"/>
    <w:tmpl w:val="00000025"/>
    <w:name w:val="WW8Num38"/>
    <w:lvl w:ilvl="0">
      <w:start w:val="1"/>
      <w:numFmt w:val="lowerRoman"/>
      <w:lvlText w:val="%1."/>
      <w:lvlJc w:val="right"/>
      <w:pPr>
        <w:tabs>
          <w:tab w:val="num" w:pos="0"/>
        </w:tabs>
        <w:ind w:left="1211" w:hanging="360"/>
      </w:pPr>
      <w:rPr>
        <w:rFonts w:eastAsia="MS Mincho"/>
        <w:sz w:val="22"/>
        <w:szCs w:val="22"/>
        <w:lang w:val="it-IT"/>
      </w:rPr>
    </w:lvl>
  </w:abstractNum>
  <w:abstractNum w:abstractNumId="13" w15:restartNumberingAfterBreak="0">
    <w:nsid w:val="00000030"/>
    <w:multiLevelType w:val="singleLevel"/>
    <w:tmpl w:val="00000030"/>
    <w:name w:val="WW8Num52"/>
    <w:lvl w:ilvl="0">
      <w:start w:val="1"/>
      <w:numFmt w:val="lowerLetter"/>
      <w:lvlText w:val="%1)"/>
      <w:lvlJc w:val="left"/>
      <w:pPr>
        <w:tabs>
          <w:tab w:val="num" w:pos="0"/>
        </w:tabs>
        <w:ind w:left="720" w:hanging="360"/>
      </w:pPr>
      <w:rPr>
        <w:rFonts w:eastAsia="MS Mincho"/>
        <w:sz w:val="22"/>
        <w:szCs w:val="22"/>
        <w:lang w:val="it-IT"/>
      </w:rPr>
    </w:lvl>
  </w:abstractNum>
  <w:abstractNum w:abstractNumId="14" w15:restartNumberingAfterBreak="0">
    <w:nsid w:val="00000031"/>
    <w:multiLevelType w:val="singleLevel"/>
    <w:tmpl w:val="00000031"/>
    <w:name w:val="WW8Num53"/>
    <w:lvl w:ilvl="0">
      <w:start w:val="1"/>
      <w:numFmt w:val="decimal"/>
      <w:lvlText w:val="%1."/>
      <w:lvlJc w:val="left"/>
      <w:pPr>
        <w:tabs>
          <w:tab w:val="num" w:pos="0"/>
        </w:tabs>
        <w:ind w:left="360" w:hanging="360"/>
      </w:pPr>
      <w:rPr>
        <w:rFonts w:eastAsia="MS Mincho" w:cs="Calibri" w:hint="default"/>
        <w:sz w:val="22"/>
        <w:szCs w:val="22"/>
      </w:rPr>
    </w:lvl>
  </w:abstractNum>
  <w:abstractNum w:abstractNumId="15" w15:restartNumberingAfterBreak="0">
    <w:nsid w:val="00000034"/>
    <w:multiLevelType w:val="singleLevel"/>
    <w:tmpl w:val="00000034"/>
    <w:name w:val="WW8Num56"/>
    <w:lvl w:ilvl="0">
      <w:start w:val="1"/>
      <w:numFmt w:val="lowerLetter"/>
      <w:lvlText w:val="%1)"/>
      <w:lvlJc w:val="left"/>
      <w:pPr>
        <w:tabs>
          <w:tab w:val="num" w:pos="0"/>
        </w:tabs>
        <w:ind w:left="723" w:hanging="360"/>
      </w:pPr>
      <w:rPr>
        <w:rFonts w:eastAsia="MS Mincho"/>
        <w:sz w:val="22"/>
        <w:szCs w:val="22"/>
      </w:rPr>
    </w:lvl>
  </w:abstractNum>
  <w:abstractNum w:abstractNumId="16" w15:restartNumberingAfterBreak="0">
    <w:nsid w:val="00000037"/>
    <w:multiLevelType w:val="singleLevel"/>
    <w:tmpl w:val="00000037"/>
    <w:name w:val="WW8Num59"/>
    <w:lvl w:ilvl="0">
      <w:start w:val="1"/>
      <w:numFmt w:val="lowerLetter"/>
      <w:lvlText w:val="%1."/>
      <w:lvlJc w:val="left"/>
      <w:pPr>
        <w:tabs>
          <w:tab w:val="num" w:pos="0"/>
        </w:tabs>
        <w:ind w:left="720" w:hanging="360"/>
      </w:pPr>
      <w:rPr>
        <w:sz w:val="22"/>
        <w:szCs w:val="22"/>
      </w:rPr>
    </w:lvl>
  </w:abstractNum>
  <w:abstractNum w:abstractNumId="17" w15:restartNumberingAfterBreak="0">
    <w:nsid w:val="0000003C"/>
    <w:multiLevelType w:val="singleLevel"/>
    <w:tmpl w:val="0000003C"/>
    <w:name w:val="WW8Num65"/>
    <w:lvl w:ilvl="0">
      <w:start w:val="1"/>
      <w:numFmt w:val="lowerLetter"/>
      <w:lvlText w:val="%1."/>
      <w:lvlJc w:val="left"/>
      <w:pPr>
        <w:tabs>
          <w:tab w:val="num" w:pos="0"/>
        </w:tabs>
        <w:ind w:left="786" w:hanging="360"/>
      </w:pPr>
      <w:rPr>
        <w:rFonts w:hint="default"/>
        <w:sz w:val="22"/>
        <w:szCs w:val="22"/>
      </w:rPr>
    </w:lvl>
  </w:abstractNum>
  <w:abstractNum w:abstractNumId="18" w15:restartNumberingAfterBreak="0">
    <w:nsid w:val="00000044"/>
    <w:multiLevelType w:val="multilevel"/>
    <w:tmpl w:val="8976D6E4"/>
    <w:name w:val="WW8Num74"/>
    <w:lvl w:ilvl="0">
      <w:start w:val="1"/>
      <w:numFmt w:val="decimal"/>
      <w:lvlText w:val="%1."/>
      <w:lvlJc w:val="left"/>
      <w:pPr>
        <w:tabs>
          <w:tab w:val="num" w:pos="0"/>
        </w:tabs>
        <w:ind w:left="360" w:hanging="360"/>
      </w:pPr>
      <w:rPr>
        <w:rFonts w:eastAsia="MS Mincho" w:cs="Calibri" w:hint="default"/>
        <w:sz w:val="24"/>
        <w:szCs w:val="24"/>
      </w:rPr>
    </w:lvl>
    <w:lvl w:ilvl="1">
      <w:start w:val="3"/>
      <w:numFmt w:val="decimal"/>
      <w:lvlText w:val="%1.%2"/>
      <w:lvlJc w:val="left"/>
      <w:pPr>
        <w:tabs>
          <w:tab w:val="num" w:pos="0"/>
        </w:tabs>
        <w:ind w:left="700" w:hanging="700"/>
      </w:pPr>
      <w:rPr>
        <w:rFonts w:eastAsia="MS Mincho" w:cs="Calibri" w:hint="default"/>
        <w:sz w:val="22"/>
        <w:szCs w:val="22"/>
      </w:rPr>
    </w:lvl>
    <w:lvl w:ilvl="2">
      <w:start w:val="1"/>
      <w:numFmt w:val="decimal"/>
      <w:lvlText w:val="%1.%2.%3"/>
      <w:lvlJc w:val="left"/>
      <w:pPr>
        <w:tabs>
          <w:tab w:val="num" w:pos="0"/>
        </w:tabs>
        <w:ind w:left="720" w:hanging="720"/>
      </w:pPr>
      <w:rPr>
        <w:rFonts w:eastAsia="MS Mincho" w:cs="Calibri" w:hint="default"/>
        <w:sz w:val="22"/>
        <w:szCs w:val="22"/>
      </w:rPr>
    </w:lvl>
    <w:lvl w:ilvl="3">
      <w:start w:val="1"/>
      <w:numFmt w:val="decimal"/>
      <w:lvlText w:val="%1.%2.%3.%4"/>
      <w:lvlJc w:val="left"/>
      <w:pPr>
        <w:tabs>
          <w:tab w:val="num" w:pos="0"/>
        </w:tabs>
        <w:ind w:left="720" w:hanging="720"/>
      </w:pPr>
      <w:rPr>
        <w:rFonts w:eastAsia="MS Mincho" w:cs="Calibri" w:hint="default"/>
        <w:sz w:val="22"/>
        <w:szCs w:val="22"/>
      </w:rPr>
    </w:lvl>
    <w:lvl w:ilvl="4">
      <w:start w:val="1"/>
      <w:numFmt w:val="decimal"/>
      <w:lvlText w:val="%1.%2.%3.%4.%5"/>
      <w:lvlJc w:val="left"/>
      <w:pPr>
        <w:tabs>
          <w:tab w:val="num" w:pos="0"/>
        </w:tabs>
        <w:ind w:left="1080" w:hanging="1080"/>
      </w:pPr>
      <w:rPr>
        <w:rFonts w:eastAsia="MS Mincho" w:cs="Calibri" w:hint="default"/>
        <w:sz w:val="22"/>
        <w:szCs w:val="22"/>
      </w:rPr>
    </w:lvl>
    <w:lvl w:ilvl="5">
      <w:start w:val="1"/>
      <w:numFmt w:val="decimal"/>
      <w:lvlText w:val="%1.%2.%3.%4.%5.%6"/>
      <w:lvlJc w:val="left"/>
      <w:pPr>
        <w:tabs>
          <w:tab w:val="num" w:pos="0"/>
        </w:tabs>
        <w:ind w:left="1080" w:hanging="1080"/>
      </w:pPr>
      <w:rPr>
        <w:rFonts w:eastAsia="MS Mincho" w:cs="Calibri" w:hint="default"/>
        <w:sz w:val="22"/>
        <w:szCs w:val="22"/>
      </w:rPr>
    </w:lvl>
    <w:lvl w:ilvl="6">
      <w:start w:val="1"/>
      <w:numFmt w:val="decimal"/>
      <w:lvlText w:val="%1.%2.%3.%4.%5.%6.%7"/>
      <w:lvlJc w:val="left"/>
      <w:pPr>
        <w:tabs>
          <w:tab w:val="num" w:pos="0"/>
        </w:tabs>
        <w:ind w:left="1440" w:hanging="1440"/>
      </w:pPr>
      <w:rPr>
        <w:rFonts w:eastAsia="MS Mincho" w:cs="Calibri" w:hint="default"/>
        <w:sz w:val="22"/>
        <w:szCs w:val="22"/>
      </w:rPr>
    </w:lvl>
    <w:lvl w:ilvl="7">
      <w:start w:val="1"/>
      <w:numFmt w:val="decimal"/>
      <w:lvlText w:val="%1.%2.%3.%4.%5.%6.%7.%8"/>
      <w:lvlJc w:val="left"/>
      <w:pPr>
        <w:tabs>
          <w:tab w:val="num" w:pos="0"/>
        </w:tabs>
        <w:ind w:left="1440" w:hanging="1440"/>
      </w:pPr>
      <w:rPr>
        <w:rFonts w:eastAsia="MS Mincho" w:cs="Calibri" w:hint="default"/>
        <w:sz w:val="22"/>
        <w:szCs w:val="22"/>
      </w:rPr>
    </w:lvl>
    <w:lvl w:ilvl="8">
      <w:start w:val="1"/>
      <w:numFmt w:val="decimal"/>
      <w:lvlText w:val="%1.%2.%3.%4.%5.%6.%7.%8.%9"/>
      <w:lvlJc w:val="left"/>
      <w:pPr>
        <w:tabs>
          <w:tab w:val="num" w:pos="0"/>
        </w:tabs>
        <w:ind w:left="1800" w:hanging="1800"/>
      </w:pPr>
      <w:rPr>
        <w:rFonts w:eastAsia="MS Mincho" w:cs="Calibri" w:hint="default"/>
        <w:sz w:val="22"/>
        <w:szCs w:val="22"/>
      </w:rPr>
    </w:lvl>
  </w:abstractNum>
  <w:abstractNum w:abstractNumId="19" w15:restartNumberingAfterBreak="0">
    <w:nsid w:val="00000049"/>
    <w:multiLevelType w:val="multilevel"/>
    <w:tmpl w:val="00000049"/>
    <w:name w:val="WW8Num79"/>
    <w:lvl w:ilvl="0">
      <w:start w:val="1"/>
      <w:numFmt w:val="lowerRoman"/>
      <w:lvlText w:val="%1)"/>
      <w:lvlJc w:val="left"/>
      <w:pPr>
        <w:tabs>
          <w:tab w:val="num" w:pos="0"/>
        </w:tabs>
        <w:ind w:left="857" w:hanging="360"/>
      </w:pPr>
      <w:rPr>
        <w:rFonts w:ascii="Calibri" w:hAnsi="Calibri" w:cs="Calibri" w:hint="default"/>
        <w:b w:val="0"/>
        <w:i w:val="0"/>
        <w:caps w:val="0"/>
        <w:smallCaps w:val="0"/>
        <w:strike w:val="0"/>
        <w:dstrike w:val="0"/>
        <w:vanish w:val="0"/>
        <w:color w:val="auto"/>
        <w:position w:val="0"/>
        <w:sz w:val="24"/>
        <w:vertAlign w:val="baseline"/>
      </w:rPr>
    </w:lvl>
    <w:lvl w:ilvl="1">
      <w:start w:val="1"/>
      <w:numFmt w:val="lowerLetter"/>
      <w:lvlText w:val="%2."/>
      <w:lvlJc w:val="left"/>
      <w:pPr>
        <w:tabs>
          <w:tab w:val="num" w:pos="0"/>
        </w:tabs>
        <w:ind w:left="1439" w:hanging="360"/>
      </w:pPr>
    </w:lvl>
    <w:lvl w:ilvl="2">
      <w:start w:val="1"/>
      <w:numFmt w:val="bullet"/>
      <w:lvlText w:val=""/>
      <w:lvlJc w:val="left"/>
      <w:pPr>
        <w:tabs>
          <w:tab w:val="num" w:pos="0"/>
        </w:tabs>
        <w:ind w:left="723" w:hanging="360"/>
      </w:pPr>
      <w:rPr>
        <w:rFonts w:ascii="Symbol" w:hAnsi="Symbol" w:cs="Symbol" w:hint="default"/>
      </w:rPr>
    </w:lvl>
    <w:lvl w:ilvl="3">
      <w:start w:val="5"/>
      <w:numFmt w:val="bullet"/>
      <w:lvlText w:val="-"/>
      <w:lvlJc w:val="left"/>
      <w:pPr>
        <w:tabs>
          <w:tab w:val="num" w:pos="0"/>
        </w:tabs>
        <w:ind w:left="2879" w:hanging="360"/>
      </w:pPr>
      <w:rPr>
        <w:rFonts w:ascii="Calibri" w:hAnsi="Calibri" w:cs="Times New Roman" w:hint="default"/>
        <w:sz w:val="22"/>
        <w:szCs w:val="22"/>
      </w:rPr>
    </w:lvl>
    <w:lvl w:ilvl="4">
      <w:start w:val="1"/>
      <w:numFmt w:val="lowerLetter"/>
      <w:lvlText w:val="%5."/>
      <w:lvlJc w:val="left"/>
      <w:pPr>
        <w:tabs>
          <w:tab w:val="num" w:pos="0"/>
        </w:tabs>
        <w:ind w:left="3599" w:hanging="360"/>
      </w:pPr>
    </w:lvl>
    <w:lvl w:ilvl="5">
      <w:start w:val="1"/>
      <w:numFmt w:val="lowerRoman"/>
      <w:lvlText w:val="%6."/>
      <w:lvlJc w:val="right"/>
      <w:pPr>
        <w:tabs>
          <w:tab w:val="num" w:pos="0"/>
        </w:tabs>
        <w:ind w:left="4319" w:hanging="180"/>
      </w:pPr>
    </w:lvl>
    <w:lvl w:ilvl="6">
      <w:start w:val="1"/>
      <w:numFmt w:val="decimal"/>
      <w:lvlText w:val="%7."/>
      <w:lvlJc w:val="left"/>
      <w:pPr>
        <w:tabs>
          <w:tab w:val="num" w:pos="0"/>
        </w:tabs>
        <w:ind w:left="5039" w:hanging="360"/>
      </w:pPr>
    </w:lvl>
    <w:lvl w:ilvl="7">
      <w:start w:val="1"/>
      <w:numFmt w:val="lowerLetter"/>
      <w:lvlText w:val="%8."/>
      <w:lvlJc w:val="left"/>
      <w:pPr>
        <w:tabs>
          <w:tab w:val="num" w:pos="0"/>
        </w:tabs>
        <w:ind w:left="5759" w:hanging="360"/>
      </w:pPr>
    </w:lvl>
    <w:lvl w:ilvl="8">
      <w:start w:val="1"/>
      <w:numFmt w:val="lowerRoman"/>
      <w:lvlText w:val="%9."/>
      <w:lvlJc w:val="right"/>
      <w:pPr>
        <w:tabs>
          <w:tab w:val="num" w:pos="0"/>
        </w:tabs>
        <w:ind w:left="6479" w:hanging="180"/>
      </w:pPr>
    </w:lvl>
  </w:abstractNum>
  <w:abstractNum w:abstractNumId="20" w15:restartNumberingAfterBreak="0">
    <w:nsid w:val="00000050"/>
    <w:multiLevelType w:val="multilevel"/>
    <w:tmpl w:val="00000050"/>
    <w:name w:val="WW8Num87"/>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2105" w:hanging="360"/>
      </w:pPr>
    </w:lvl>
    <w:lvl w:ilvl="2">
      <w:start w:val="1"/>
      <w:numFmt w:val="lowerLetter"/>
      <w:lvlText w:val="%3)"/>
      <w:lvlJc w:val="left"/>
      <w:pPr>
        <w:tabs>
          <w:tab w:val="num" w:pos="0"/>
        </w:tabs>
        <w:ind w:left="1205" w:hanging="360"/>
      </w:pPr>
      <w:rPr>
        <w:rFonts w:hint="default"/>
      </w:rPr>
    </w:lvl>
    <w:lvl w:ilvl="3">
      <w:start w:val="1"/>
      <w:numFmt w:val="decimal"/>
      <w:lvlText w:val="%4."/>
      <w:lvlJc w:val="left"/>
      <w:pPr>
        <w:tabs>
          <w:tab w:val="num" w:pos="0"/>
        </w:tabs>
        <w:ind w:left="665" w:hanging="360"/>
      </w:pPr>
    </w:lvl>
    <w:lvl w:ilvl="4">
      <w:start w:val="1"/>
      <w:numFmt w:val="lowerLetter"/>
      <w:lvlText w:val="%5."/>
      <w:lvlJc w:val="left"/>
      <w:pPr>
        <w:tabs>
          <w:tab w:val="num" w:pos="0"/>
        </w:tabs>
        <w:ind w:left="55" w:hanging="360"/>
      </w:pPr>
    </w:lvl>
    <w:lvl w:ilvl="5">
      <w:start w:val="1"/>
      <w:numFmt w:val="lowerLetter"/>
      <w:lvlText w:val="%6)"/>
      <w:lvlJc w:val="left"/>
      <w:pPr>
        <w:tabs>
          <w:tab w:val="num" w:pos="0"/>
        </w:tabs>
        <w:ind w:left="720" w:hanging="360"/>
      </w:pPr>
      <w:rPr>
        <w:rFonts w:eastAsia="MS Mincho" w:cs="Calibri"/>
        <w:sz w:val="22"/>
        <w:szCs w:val="22"/>
      </w:rPr>
    </w:lvl>
    <w:lvl w:ilvl="6">
      <w:start w:val="1"/>
      <w:numFmt w:val="decimal"/>
      <w:lvlText w:val="%7."/>
      <w:lvlJc w:val="left"/>
      <w:pPr>
        <w:tabs>
          <w:tab w:val="num" w:pos="0"/>
        </w:tabs>
        <w:ind w:left="1495" w:hanging="360"/>
      </w:pPr>
    </w:lvl>
    <w:lvl w:ilvl="7">
      <w:start w:val="1"/>
      <w:numFmt w:val="lowerLetter"/>
      <w:lvlText w:val="%8."/>
      <w:lvlJc w:val="left"/>
      <w:pPr>
        <w:tabs>
          <w:tab w:val="num" w:pos="0"/>
        </w:tabs>
        <w:ind w:left="2215" w:hanging="360"/>
      </w:pPr>
    </w:lvl>
    <w:lvl w:ilvl="8">
      <w:start w:val="1"/>
      <w:numFmt w:val="lowerRoman"/>
      <w:lvlText w:val="%9."/>
      <w:lvlJc w:val="right"/>
      <w:pPr>
        <w:tabs>
          <w:tab w:val="num" w:pos="0"/>
        </w:tabs>
        <w:ind w:left="2935" w:hanging="180"/>
      </w:pPr>
    </w:lvl>
  </w:abstractNum>
  <w:abstractNum w:abstractNumId="21" w15:restartNumberingAfterBreak="0">
    <w:nsid w:val="01530C06"/>
    <w:multiLevelType w:val="multilevel"/>
    <w:tmpl w:val="2A627F54"/>
    <w:lvl w:ilvl="0">
      <w:start w:val="1"/>
      <w:numFmt w:val="decimal"/>
      <w:lvlText w:val="%1."/>
      <w:lvlJc w:val="left"/>
      <w:pPr>
        <w:tabs>
          <w:tab w:val="num" w:pos="0"/>
        </w:tabs>
        <w:ind w:left="360" w:hanging="360"/>
      </w:pPr>
      <w:rPr>
        <w:rFonts w:eastAsia="MS Mincho" w:hint="default"/>
        <w:sz w:val="24"/>
        <w:szCs w:val="24"/>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2" w15:restartNumberingAfterBreak="0">
    <w:nsid w:val="02582B2A"/>
    <w:multiLevelType w:val="hybridMultilevel"/>
    <w:tmpl w:val="6E7039AE"/>
    <w:name w:val="WW8Num3222"/>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031903FD"/>
    <w:multiLevelType w:val="multilevel"/>
    <w:tmpl w:val="D7BC0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3EA4FC0"/>
    <w:multiLevelType w:val="multilevel"/>
    <w:tmpl w:val="58AAC8F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041E1B98"/>
    <w:multiLevelType w:val="multilevel"/>
    <w:tmpl w:val="B00EA8C6"/>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rPr>
        <w:sz w:val="24"/>
        <w:szCs w:val="24"/>
      </w:r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26" w15:restartNumberingAfterBreak="0">
    <w:nsid w:val="04210592"/>
    <w:multiLevelType w:val="hybridMultilevel"/>
    <w:tmpl w:val="D388981E"/>
    <w:lvl w:ilvl="0" w:tplc="FFCAA6D6">
      <w:start w:val="1"/>
      <w:numFmt w:val="decimal"/>
      <w:lvlText w:val="%1."/>
      <w:lvlJc w:val="left"/>
      <w:pPr>
        <w:ind w:left="45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053E433E"/>
    <w:multiLevelType w:val="hybridMultilevel"/>
    <w:tmpl w:val="CE0A0C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07EC15EA"/>
    <w:multiLevelType w:val="hybridMultilevel"/>
    <w:tmpl w:val="A87E6862"/>
    <w:lvl w:ilvl="0" w:tplc="C54EE460">
      <w:start w:val="1"/>
      <w:numFmt w:val="lowerRoman"/>
      <w:lvlText w:val="%1."/>
      <w:lvlJc w:val="left"/>
      <w:pPr>
        <w:ind w:left="720" w:hanging="360"/>
      </w:pPr>
      <w:rPr>
        <w:rFonts w:ascii="Calibri" w:hAnsi="Calibri" w:hint="default"/>
        <w:b w:val="0"/>
        <w:i w:val="0"/>
        <w:caps w:val="0"/>
        <w:strike w:val="0"/>
        <w:dstrike w:val="0"/>
        <w:vanish w:val="0"/>
        <w:color w:val="auto"/>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0A1A3E29"/>
    <w:multiLevelType w:val="hybridMultilevel"/>
    <w:tmpl w:val="FF3A10C6"/>
    <w:lvl w:ilvl="0" w:tplc="1BC0D98A">
      <w:start w:val="1"/>
      <w:numFmt w:val="upperLetter"/>
      <w:lvlText w:val="%1."/>
      <w:lvlJc w:val="left"/>
      <w:pPr>
        <w:ind w:left="720" w:hanging="360"/>
      </w:pPr>
      <w:rPr>
        <w:rFonts w:ascii="Calibri" w:hAnsi="Calibri" w:hint="default"/>
        <w:b/>
        <w:i w:val="0"/>
        <w:caps w:val="0"/>
        <w:strike w:val="0"/>
        <w:dstrike w:val="0"/>
        <w:vanish w:val="0"/>
        <w:color w:val="365F91" w:themeColor="accent1" w:themeShade="BF"/>
        <w:spacing w:val="0"/>
        <w:w w:val="100"/>
        <w:position w:val="0"/>
        <w:sz w:val="22"/>
        <w:u w:color="FFFFFF" w:themeColor="background1"/>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0E417B65"/>
    <w:multiLevelType w:val="hybridMultilevel"/>
    <w:tmpl w:val="4872B7C6"/>
    <w:lvl w:ilvl="0" w:tplc="481E39AC">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0EF62744"/>
    <w:multiLevelType w:val="hybridMultilevel"/>
    <w:tmpl w:val="2BE2F882"/>
    <w:lvl w:ilvl="0" w:tplc="40C679EA">
      <w:start w:val="1"/>
      <w:numFmt w:val="lowerLetter"/>
      <w:lvlText w:val="%1)"/>
      <w:lvlJc w:val="left"/>
      <w:pPr>
        <w:ind w:left="720" w:hanging="360"/>
      </w:pPr>
      <w:rPr>
        <w:rFonts w:ascii="Calibri" w:hAnsi="Calibri" w:cs="Calibri" w:hint="default"/>
        <w:b w:val="0"/>
        <w:bCs w:val="0"/>
        <w:i w:val="0"/>
        <w:iCs w:val="0"/>
        <w:caps w:val="0"/>
        <w:strike w:val="0"/>
        <w:dstrike w:val="0"/>
        <w:outline w:val="0"/>
        <w:shadow w:val="0"/>
        <w:emboss w:val="0"/>
        <w:imprint w:val="0"/>
        <w:vanish w:val="0"/>
        <w:color w:val="auto"/>
        <w:spacing w:val="0"/>
        <w:w w:val="100"/>
        <w:kern w:val="22"/>
        <w:position w:val="0"/>
        <w:sz w:val="22"/>
        <w:szCs w:val="16"/>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1076E60"/>
    <w:multiLevelType w:val="hybridMultilevel"/>
    <w:tmpl w:val="DF74E3D4"/>
    <w:lvl w:ilvl="0" w:tplc="9A8C78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119F2EDF"/>
    <w:multiLevelType w:val="multilevel"/>
    <w:tmpl w:val="0108F97A"/>
    <w:lvl w:ilvl="0">
      <w:start w:val="1"/>
      <w:numFmt w:val="lowerLetter"/>
      <w:lvlText w:val="%1)"/>
      <w:lvlJc w:val="left"/>
      <w:pPr>
        <w:ind w:left="360"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1537057B"/>
    <w:multiLevelType w:val="multilevel"/>
    <w:tmpl w:val="C778EB34"/>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start w:val="1"/>
      <w:numFmt w:val="lowerLetter"/>
      <w:lvlText w:val="%2)"/>
      <w:lvlJc w:val="left"/>
      <w:pPr>
        <w:ind w:left="1200" w:hanging="360"/>
      </w:pPr>
      <w:rPr>
        <w:rFonts w:ascii="Calibri" w:eastAsia="Calibri" w:hAnsi="Calibri" w:cs="Calibri"/>
        <w:sz w:val="22"/>
        <w:szCs w:val="22"/>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35" w15:restartNumberingAfterBreak="0">
    <w:nsid w:val="15D42CB9"/>
    <w:multiLevelType w:val="hybridMultilevel"/>
    <w:tmpl w:val="29C6F5CA"/>
    <w:lvl w:ilvl="0" w:tplc="8D0A5E1E">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172F25E6"/>
    <w:multiLevelType w:val="hybridMultilevel"/>
    <w:tmpl w:val="CAE8D382"/>
    <w:lvl w:ilvl="0" w:tplc="FFFFFFFF">
      <w:start w:val="1"/>
      <w:numFmt w:val="lowerRoman"/>
      <w:lvlText w:val="%1."/>
      <w:lvlJc w:val="right"/>
      <w:pPr>
        <w:ind w:left="720" w:hanging="360"/>
      </w:pPr>
      <w:rPr>
        <w:rFonts w:ascii="Calibri" w:hAnsi="Calibri" w:hint="default"/>
        <w:b w:val="0"/>
        <w:i w:val="0"/>
        <w:caps w:val="0"/>
        <w:strike w:val="0"/>
        <w:dstrike w:val="0"/>
        <w:vanish w:val="0"/>
        <w:spacing w:val="-1"/>
        <w:w w:val="99"/>
        <w:sz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17A956F6"/>
    <w:multiLevelType w:val="hybridMultilevel"/>
    <w:tmpl w:val="CAE8D382"/>
    <w:lvl w:ilvl="0" w:tplc="40D45CA4">
      <w:start w:val="1"/>
      <w:numFmt w:val="lowerRoman"/>
      <w:lvlText w:val="%1."/>
      <w:lvlJc w:val="right"/>
      <w:pPr>
        <w:ind w:left="720" w:hanging="360"/>
      </w:pPr>
      <w:rPr>
        <w:rFonts w:ascii="Calibri" w:hAnsi="Calibri" w:hint="default"/>
        <w:b w:val="0"/>
        <w:i w:val="0"/>
        <w:caps w:val="0"/>
        <w:strike w:val="0"/>
        <w:dstrike w:val="0"/>
        <w:vanish w:val="0"/>
        <w:spacing w:val="-1"/>
        <w:w w:val="99"/>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18B32EC8"/>
    <w:multiLevelType w:val="hybridMultilevel"/>
    <w:tmpl w:val="B47C96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199B09B1"/>
    <w:multiLevelType w:val="multilevel"/>
    <w:tmpl w:val="A7DACDA8"/>
    <w:lvl w:ilvl="0">
      <w:start w:val="1"/>
      <w:numFmt w:val="lowerLetter"/>
      <w:lvlText w:val="%1)"/>
      <w:lvlJc w:val="right"/>
      <w:pPr>
        <w:ind w:left="1068" w:hanging="360"/>
      </w:pPr>
      <w:rPr>
        <w:rFonts w:ascii="Calibri" w:hAnsi="Calibri" w:hint="default"/>
        <w:b w:val="0"/>
        <w:i w:val="0"/>
        <w:caps w:val="0"/>
        <w:smallCaps w:val="0"/>
        <w:strike w:val="0"/>
        <w:dstrike w:val="0"/>
        <w:vanish w:val="0"/>
        <w:spacing w:val="-1"/>
        <w:w w:val="99"/>
        <w:position w:val="0"/>
        <w:sz w:val="24"/>
        <w:szCs w:val="24"/>
        <w:vertAlign w:val="baseline"/>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0" w15:restartNumberingAfterBreak="0">
    <w:nsid w:val="1CCE4844"/>
    <w:multiLevelType w:val="multilevel"/>
    <w:tmpl w:val="D7BC0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1D416FEC"/>
    <w:multiLevelType w:val="hybridMultilevel"/>
    <w:tmpl w:val="7A742C86"/>
    <w:lvl w:ilvl="0" w:tplc="FFFFFFFF">
      <w:start w:val="1"/>
      <w:numFmt w:val="decimal"/>
      <w:lvlText w:val="%1."/>
      <w:lvlJc w:val="left"/>
      <w:pPr>
        <w:ind w:left="72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E1409D4"/>
    <w:multiLevelType w:val="hybridMultilevel"/>
    <w:tmpl w:val="8E0E2DB6"/>
    <w:lvl w:ilvl="0" w:tplc="6ED6A0AC">
      <w:start w:val="1"/>
      <w:numFmt w:val="lowerRoman"/>
      <w:lvlText w:val="%1."/>
      <w:lvlJc w:val="right"/>
      <w:pPr>
        <w:ind w:left="720" w:hanging="360"/>
      </w:pPr>
      <w:rPr>
        <w:rFonts w:ascii="Calibri" w:hAnsi="Calibri" w:hint="default"/>
        <w:b w:val="0"/>
        <w:i w:val="0"/>
        <w:caps w:val="0"/>
        <w:strike w:val="0"/>
        <w:dstrike w:val="0"/>
        <w:vanish w:val="0"/>
        <w:color w:val="365F91" w:themeColor="accent1" w:themeShade="BF"/>
        <w:spacing w:val="-1"/>
        <w:w w:val="99"/>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1EF96ECD"/>
    <w:multiLevelType w:val="multilevel"/>
    <w:tmpl w:val="2C46EB3C"/>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numFmt w:val="bullet"/>
      <w:lvlText w:val="-"/>
      <w:lvlJc w:val="left"/>
      <w:pPr>
        <w:ind w:left="1200" w:hanging="360"/>
      </w:pPr>
      <w:rPr>
        <w:rFonts w:ascii="Arial" w:eastAsia="Times New Roman" w:hAnsi="Arial" w:cs="Arial" w:hint="default"/>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44" w15:restartNumberingAfterBreak="0">
    <w:nsid w:val="1F7C228B"/>
    <w:multiLevelType w:val="multilevel"/>
    <w:tmpl w:val="808CF94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45" w15:restartNumberingAfterBreak="0">
    <w:nsid w:val="211258CF"/>
    <w:multiLevelType w:val="hybridMultilevel"/>
    <w:tmpl w:val="8034B674"/>
    <w:lvl w:ilvl="0" w:tplc="36303FFC">
      <w:start w:val="1"/>
      <w:numFmt w:val="lowerRoman"/>
      <w:lvlText w:val="%1."/>
      <w:lvlJc w:val="left"/>
      <w:pPr>
        <w:ind w:left="1537" w:hanging="286"/>
      </w:pPr>
      <w:rPr>
        <w:rFonts w:hint="default"/>
        <w:spacing w:val="-1"/>
        <w:w w:val="99"/>
        <w:lang w:val="it-IT"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24440F8"/>
    <w:multiLevelType w:val="hybridMultilevel"/>
    <w:tmpl w:val="3DA8AB74"/>
    <w:lvl w:ilvl="0" w:tplc="E9002406">
      <w:start w:val="1"/>
      <w:numFmt w:val="decimal"/>
      <w:lvlText w:val="%1."/>
      <w:lvlJc w:val="left"/>
      <w:pPr>
        <w:ind w:left="478" w:hanging="360"/>
        <w:jc w:val="right"/>
      </w:pPr>
      <w:rPr>
        <w:rFonts w:ascii="Calibri" w:hAnsi="Calibri" w:hint="default"/>
        <w:b w:val="0"/>
        <w:i w:val="0"/>
        <w:caps w:val="0"/>
        <w:strike w:val="0"/>
        <w:dstrike w:val="0"/>
        <w:vanish w:val="0"/>
        <w:w w:val="100"/>
        <w:sz w:val="22"/>
        <w:vertAlign w:val="baseline"/>
        <w:lang w:val="it-IT" w:eastAsia="en-US" w:bidi="ar-SA"/>
      </w:rPr>
    </w:lvl>
    <w:lvl w:ilvl="1" w:tplc="B60C786E">
      <w:start w:val="1"/>
      <w:numFmt w:val="lowerLetter"/>
      <w:lvlText w:val="%2)"/>
      <w:lvlJc w:val="left"/>
      <w:pPr>
        <w:ind w:left="1112" w:hanging="286"/>
      </w:pPr>
      <w:rPr>
        <w:rFonts w:ascii="Calibri" w:hAnsi="Calibri" w:hint="default"/>
        <w:b w:val="0"/>
        <w:i w:val="0"/>
        <w:caps w:val="0"/>
        <w:strike w:val="0"/>
        <w:dstrike w:val="0"/>
        <w:vanish w:val="0"/>
        <w:w w:val="99"/>
        <w:sz w:val="22"/>
        <w:vertAlign w:val="baseline"/>
        <w:lang w:val="it-IT" w:eastAsia="en-US" w:bidi="ar-SA"/>
      </w:rPr>
    </w:lvl>
    <w:lvl w:ilvl="2" w:tplc="36303FFC">
      <w:start w:val="1"/>
      <w:numFmt w:val="lowerRoman"/>
      <w:lvlText w:val="%3."/>
      <w:lvlJc w:val="left"/>
      <w:pPr>
        <w:ind w:left="1537" w:hanging="286"/>
      </w:pPr>
      <w:rPr>
        <w:rFonts w:hint="default"/>
        <w:spacing w:val="-1"/>
        <w:w w:val="99"/>
        <w:lang w:val="it-IT" w:eastAsia="en-US" w:bidi="ar-SA"/>
      </w:rPr>
    </w:lvl>
    <w:lvl w:ilvl="3" w:tplc="EFEA976A">
      <w:numFmt w:val="bullet"/>
      <w:lvlText w:val="•"/>
      <w:lvlJc w:val="left"/>
      <w:pPr>
        <w:ind w:left="1680" w:hanging="286"/>
      </w:pPr>
      <w:rPr>
        <w:rFonts w:hint="default"/>
        <w:lang w:val="it-IT" w:eastAsia="en-US" w:bidi="ar-SA"/>
      </w:rPr>
    </w:lvl>
    <w:lvl w:ilvl="4" w:tplc="52B42846">
      <w:numFmt w:val="bullet"/>
      <w:lvlText w:val="•"/>
      <w:lvlJc w:val="left"/>
      <w:pPr>
        <w:ind w:left="2832" w:hanging="286"/>
      </w:pPr>
      <w:rPr>
        <w:rFonts w:hint="default"/>
        <w:lang w:val="it-IT" w:eastAsia="en-US" w:bidi="ar-SA"/>
      </w:rPr>
    </w:lvl>
    <w:lvl w:ilvl="5" w:tplc="4E5CA666">
      <w:numFmt w:val="bullet"/>
      <w:lvlText w:val="•"/>
      <w:lvlJc w:val="left"/>
      <w:pPr>
        <w:ind w:left="3984" w:hanging="286"/>
      </w:pPr>
      <w:rPr>
        <w:rFonts w:hint="default"/>
        <w:lang w:val="it-IT" w:eastAsia="en-US" w:bidi="ar-SA"/>
      </w:rPr>
    </w:lvl>
    <w:lvl w:ilvl="6" w:tplc="3828B8EA">
      <w:numFmt w:val="bullet"/>
      <w:lvlText w:val="•"/>
      <w:lvlJc w:val="left"/>
      <w:pPr>
        <w:ind w:left="5137" w:hanging="286"/>
      </w:pPr>
      <w:rPr>
        <w:rFonts w:hint="default"/>
        <w:lang w:val="it-IT" w:eastAsia="en-US" w:bidi="ar-SA"/>
      </w:rPr>
    </w:lvl>
    <w:lvl w:ilvl="7" w:tplc="8958709E">
      <w:numFmt w:val="bullet"/>
      <w:lvlText w:val="•"/>
      <w:lvlJc w:val="left"/>
      <w:pPr>
        <w:ind w:left="6289" w:hanging="286"/>
      </w:pPr>
      <w:rPr>
        <w:rFonts w:hint="default"/>
        <w:lang w:val="it-IT" w:eastAsia="en-US" w:bidi="ar-SA"/>
      </w:rPr>
    </w:lvl>
    <w:lvl w:ilvl="8" w:tplc="CA465E0E">
      <w:numFmt w:val="bullet"/>
      <w:lvlText w:val="•"/>
      <w:lvlJc w:val="left"/>
      <w:pPr>
        <w:ind w:left="7441" w:hanging="286"/>
      </w:pPr>
      <w:rPr>
        <w:rFonts w:hint="default"/>
        <w:lang w:val="it-IT" w:eastAsia="en-US" w:bidi="ar-SA"/>
      </w:rPr>
    </w:lvl>
  </w:abstractNum>
  <w:abstractNum w:abstractNumId="47" w15:restartNumberingAfterBreak="0">
    <w:nsid w:val="25D04874"/>
    <w:multiLevelType w:val="hybridMultilevel"/>
    <w:tmpl w:val="1A324B9C"/>
    <w:lvl w:ilvl="0" w:tplc="679C331C">
      <w:start w:val="1"/>
      <w:numFmt w:val="lowerRoman"/>
      <w:lvlText w:val="%1."/>
      <w:lvlJc w:val="left"/>
      <w:pPr>
        <w:ind w:left="1287" w:hanging="72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8" w15:restartNumberingAfterBreak="0">
    <w:nsid w:val="275F10F1"/>
    <w:multiLevelType w:val="multilevel"/>
    <w:tmpl w:val="1D0CDE82"/>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start w:val="1"/>
      <w:numFmt w:val="lowerLetter"/>
      <w:lvlText w:val="%2)"/>
      <w:lvlJc w:val="left"/>
      <w:pPr>
        <w:ind w:left="1200" w:hanging="360"/>
      </w:pPr>
      <w:rPr>
        <w:rFonts w:ascii="Calibri" w:eastAsia="Calibri" w:hAnsi="Calibri" w:cs="Calibri"/>
        <w:sz w:val="22"/>
        <w:szCs w:val="22"/>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49" w15:restartNumberingAfterBreak="0">
    <w:nsid w:val="27B16AE1"/>
    <w:multiLevelType w:val="multilevel"/>
    <w:tmpl w:val="808CF94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50" w15:restartNumberingAfterBreak="0">
    <w:nsid w:val="295C614C"/>
    <w:multiLevelType w:val="hybridMultilevel"/>
    <w:tmpl w:val="CCF6B68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15:restartNumberingAfterBreak="0">
    <w:nsid w:val="30C53906"/>
    <w:multiLevelType w:val="hybridMultilevel"/>
    <w:tmpl w:val="A5AA012C"/>
    <w:lvl w:ilvl="0" w:tplc="882CA2DA">
      <w:start w:val="1"/>
      <w:numFmt w:val="bullet"/>
      <w:lvlText w:val=""/>
      <w:lvlJc w:val="left"/>
      <w:pPr>
        <w:ind w:left="720" w:hanging="360"/>
      </w:pPr>
      <w:rPr>
        <w:rFonts w:ascii="Wingdings" w:hAnsi="Wingdings" w:hint="default"/>
        <w:b w:val="0"/>
        <w:i w:val="0"/>
        <w:sz w:val="2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15:restartNumberingAfterBreak="0">
    <w:nsid w:val="310A08F9"/>
    <w:multiLevelType w:val="hybridMultilevel"/>
    <w:tmpl w:val="F1829502"/>
    <w:name w:val="WW8Num12"/>
    <w:lvl w:ilvl="0" w:tplc="D890CA2A">
      <w:start w:val="1"/>
      <w:numFmt w:val="decimal"/>
      <w:lvlText w:val="%1."/>
      <w:lvlJc w:val="left"/>
      <w:pPr>
        <w:tabs>
          <w:tab w:val="num" w:pos="0"/>
        </w:tabs>
        <w:ind w:left="360" w:hanging="360"/>
      </w:pPr>
      <w:rPr>
        <w:rFonts w:eastAsia="MS Mincho" w:cs="Calibri"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32ED6FC6"/>
    <w:multiLevelType w:val="multilevel"/>
    <w:tmpl w:val="05388878"/>
    <w:lvl w:ilvl="0">
      <w:start w:val="1"/>
      <w:numFmt w:val="bullet"/>
      <w:lvlText w:val=""/>
      <w:lvlJc w:val="left"/>
      <w:pPr>
        <w:tabs>
          <w:tab w:val="num" w:pos="720"/>
        </w:tabs>
        <w:ind w:left="720" w:hanging="360"/>
      </w:pPr>
      <w:rPr>
        <w:rFonts w:ascii="Wingdings" w:hAnsi="Wingdings" w:hint="default"/>
        <w:b w:val="0"/>
        <w:i w:val="0"/>
        <w:caps w:val="0"/>
        <w:strike w:val="0"/>
        <w:dstrike w:val="0"/>
        <w:vanish w:val="0"/>
        <w:color w:val="365F91" w:themeColor="accent1" w:themeShade="BF"/>
        <w:sz w:val="32"/>
        <w:vertAlign w:val="baseline"/>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3551235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3674389B"/>
    <w:multiLevelType w:val="hybridMultilevel"/>
    <w:tmpl w:val="3C46D4F8"/>
    <w:lvl w:ilvl="0" w:tplc="FFCAA6D6">
      <w:start w:val="1"/>
      <w:numFmt w:val="decimal"/>
      <w:lvlText w:val="%1."/>
      <w:lvlJc w:val="left"/>
      <w:pPr>
        <w:ind w:left="36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36965BF4"/>
    <w:multiLevelType w:val="multilevel"/>
    <w:tmpl w:val="E7EE1778"/>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57" w15:restartNumberingAfterBreak="0">
    <w:nsid w:val="36B61C92"/>
    <w:multiLevelType w:val="hybridMultilevel"/>
    <w:tmpl w:val="616CE106"/>
    <w:lvl w:ilvl="0" w:tplc="3508EF20">
      <w:start w:val="1"/>
      <w:numFmt w:val="decimal"/>
      <w:lvlText w:val="%1."/>
      <w:lvlJc w:val="left"/>
      <w:pPr>
        <w:ind w:left="502" w:hanging="360"/>
      </w:pPr>
      <w:rPr>
        <w:rFonts w:hint="default"/>
      </w:rPr>
    </w:lvl>
    <w:lvl w:ilvl="1" w:tplc="04100019">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58" w15:restartNumberingAfterBreak="0">
    <w:nsid w:val="372C57CB"/>
    <w:multiLevelType w:val="multilevel"/>
    <w:tmpl w:val="8690B4A6"/>
    <w:lvl w:ilvl="0">
      <w:start w:val="1"/>
      <w:numFmt w:val="lowerLetter"/>
      <w:lvlText w:val="%1)"/>
      <w:lvlJc w:val="left"/>
      <w:pPr>
        <w:ind w:left="644"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59" w15:restartNumberingAfterBreak="0">
    <w:nsid w:val="37F20200"/>
    <w:multiLevelType w:val="hybridMultilevel"/>
    <w:tmpl w:val="EDC060CC"/>
    <w:lvl w:ilvl="0" w:tplc="75BE88B0">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2"/>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382B1BB8"/>
    <w:multiLevelType w:val="hybridMultilevel"/>
    <w:tmpl w:val="2CCE5D3A"/>
    <w:lvl w:ilvl="0" w:tplc="0A04B50C">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2"/>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1" w15:restartNumberingAfterBreak="0">
    <w:nsid w:val="39E67192"/>
    <w:multiLevelType w:val="hybridMultilevel"/>
    <w:tmpl w:val="819CBC74"/>
    <w:lvl w:ilvl="0" w:tplc="9BCAFC0E">
      <w:start w:val="1"/>
      <w:numFmt w:val="lowerRoman"/>
      <w:lvlText w:val="%1."/>
      <w:lvlJc w:val="right"/>
      <w:pPr>
        <w:ind w:left="1286" w:hanging="360"/>
      </w:pPr>
      <w:rPr>
        <w:rFonts w:ascii="Calibri" w:hAnsi="Calibri" w:hint="default"/>
        <w:b w:val="0"/>
        <w:i w:val="0"/>
        <w:caps w:val="0"/>
        <w:strike w:val="0"/>
        <w:dstrike w:val="0"/>
        <w:vanish w:val="0"/>
        <w:spacing w:val="-1"/>
        <w:w w:val="99"/>
        <w:sz w:val="22"/>
        <w:vertAlign w:val="baseline"/>
      </w:rPr>
    </w:lvl>
    <w:lvl w:ilvl="1" w:tplc="FFFFFFFF" w:tentative="1">
      <w:start w:val="1"/>
      <w:numFmt w:val="lowerLetter"/>
      <w:lvlText w:val="%2."/>
      <w:lvlJc w:val="left"/>
      <w:pPr>
        <w:ind w:left="2006" w:hanging="360"/>
      </w:pPr>
    </w:lvl>
    <w:lvl w:ilvl="2" w:tplc="FFFFFFFF" w:tentative="1">
      <w:start w:val="1"/>
      <w:numFmt w:val="lowerRoman"/>
      <w:lvlText w:val="%3."/>
      <w:lvlJc w:val="right"/>
      <w:pPr>
        <w:ind w:left="2726" w:hanging="180"/>
      </w:pPr>
    </w:lvl>
    <w:lvl w:ilvl="3" w:tplc="FFFFFFFF" w:tentative="1">
      <w:start w:val="1"/>
      <w:numFmt w:val="decimal"/>
      <w:lvlText w:val="%4."/>
      <w:lvlJc w:val="left"/>
      <w:pPr>
        <w:ind w:left="3446" w:hanging="360"/>
      </w:pPr>
    </w:lvl>
    <w:lvl w:ilvl="4" w:tplc="FFFFFFFF" w:tentative="1">
      <w:start w:val="1"/>
      <w:numFmt w:val="lowerLetter"/>
      <w:lvlText w:val="%5."/>
      <w:lvlJc w:val="left"/>
      <w:pPr>
        <w:ind w:left="4166" w:hanging="360"/>
      </w:pPr>
    </w:lvl>
    <w:lvl w:ilvl="5" w:tplc="FFFFFFFF" w:tentative="1">
      <w:start w:val="1"/>
      <w:numFmt w:val="lowerRoman"/>
      <w:lvlText w:val="%6."/>
      <w:lvlJc w:val="right"/>
      <w:pPr>
        <w:ind w:left="4886" w:hanging="180"/>
      </w:pPr>
    </w:lvl>
    <w:lvl w:ilvl="6" w:tplc="FFFFFFFF" w:tentative="1">
      <w:start w:val="1"/>
      <w:numFmt w:val="decimal"/>
      <w:lvlText w:val="%7."/>
      <w:lvlJc w:val="left"/>
      <w:pPr>
        <w:ind w:left="5606" w:hanging="360"/>
      </w:pPr>
    </w:lvl>
    <w:lvl w:ilvl="7" w:tplc="FFFFFFFF" w:tentative="1">
      <w:start w:val="1"/>
      <w:numFmt w:val="lowerLetter"/>
      <w:lvlText w:val="%8."/>
      <w:lvlJc w:val="left"/>
      <w:pPr>
        <w:ind w:left="6326" w:hanging="360"/>
      </w:pPr>
    </w:lvl>
    <w:lvl w:ilvl="8" w:tplc="FFFFFFFF" w:tentative="1">
      <w:start w:val="1"/>
      <w:numFmt w:val="lowerRoman"/>
      <w:lvlText w:val="%9."/>
      <w:lvlJc w:val="right"/>
      <w:pPr>
        <w:ind w:left="7046" w:hanging="180"/>
      </w:pPr>
    </w:lvl>
  </w:abstractNum>
  <w:abstractNum w:abstractNumId="62" w15:restartNumberingAfterBreak="0">
    <w:nsid w:val="3A2C6401"/>
    <w:multiLevelType w:val="multilevel"/>
    <w:tmpl w:val="808CF948"/>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63" w15:restartNumberingAfterBreak="0">
    <w:nsid w:val="3C1D6AF4"/>
    <w:multiLevelType w:val="multilevel"/>
    <w:tmpl w:val="0108F97A"/>
    <w:lvl w:ilvl="0">
      <w:start w:val="1"/>
      <w:numFmt w:val="lowerLetter"/>
      <w:lvlText w:val="%1)"/>
      <w:lvlJc w:val="left"/>
      <w:pPr>
        <w:ind w:left="360"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4" w15:restartNumberingAfterBreak="0">
    <w:nsid w:val="3CF00235"/>
    <w:multiLevelType w:val="hybridMultilevel"/>
    <w:tmpl w:val="9CE69F32"/>
    <w:name w:val="WW8Num3222322"/>
    <w:lvl w:ilvl="0" w:tplc="0000004B">
      <w:start w:val="1"/>
      <w:numFmt w:val="decimal"/>
      <w:lvlText w:val="%1."/>
      <w:lvlJc w:val="left"/>
      <w:pPr>
        <w:ind w:left="720" w:hanging="360"/>
      </w:pPr>
      <w:rPr>
        <w:rFonts w:eastAsia="MS Mincho"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15:restartNumberingAfterBreak="0">
    <w:nsid w:val="3DBA5B66"/>
    <w:multiLevelType w:val="multilevel"/>
    <w:tmpl w:val="5C00D138"/>
    <w:lvl w:ilvl="0">
      <w:start w:val="1"/>
      <w:numFmt w:val="lowerLetter"/>
      <w:lvlText w:val="%1)"/>
      <w:lvlJc w:val="right"/>
      <w:pPr>
        <w:ind w:left="720" w:hanging="360"/>
      </w:pPr>
      <w:rPr>
        <w:rFonts w:ascii="Calibri" w:hAnsi="Calibri" w:hint="default"/>
        <w:b w:val="0"/>
        <w:i w:val="0"/>
        <w:caps w:val="0"/>
        <w:smallCaps w:val="0"/>
        <w:strike w:val="0"/>
        <w:dstrike w:val="0"/>
        <w:vanish w:val="0"/>
        <w:color w:val="auto"/>
        <w:spacing w:val="-1"/>
        <w:w w:val="99"/>
        <w:position w:val="0"/>
        <w:sz w:val="24"/>
        <w:szCs w:val="24"/>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6" w15:restartNumberingAfterBreak="0">
    <w:nsid w:val="3E615C4D"/>
    <w:multiLevelType w:val="hybridMultilevel"/>
    <w:tmpl w:val="D582637E"/>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439166DF"/>
    <w:multiLevelType w:val="hybridMultilevel"/>
    <w:tmpl w:val="52A6FC44"/>
    <w:lvl w:ilvl="0" w:tplc="776CFEB4">
      <w:start w:val="1"/>
      <w:numFmt w:val="decimal"/>
      <w:lvlText w:val="%1."/>
      <w:lvlJc w:val="left"/>
      <w:pPr>
        <w:ind w:left="1056" w:hanging="360"/>
      </w:pPr>
      <w:rPr>
        <w:rFonts w:ascii="Calibri" w:hAnsi="Calibri" w:hint="default"/>
        <w:b w:val="0"/>
        <w:i w:val="0"/>
        <w:caps w:val="0"/>
        <w:strike w:val="0"/>
        <w:dstrike w:val="0"/>
        <w:vanish w:val="0"/>
        <w:sz w:val="24"/>
        <w:szCs w:val="24"/>
        <w:vertAlign w:val="baseline"/>
      </w:rPr>
    </w:lvl>
    <w:lvl w:ilvl="1" w:tplc="FFFFFFFF">
      <w:start w:val="1"/>
      <w:numFmt w:val="lowerLetter"/>
      <w:lvlText w:val="%2."/>
      <w:lvlJc w:val="left"/>
      <w:pPr>
        <w:ind w:left="1416" w:hanging="360"/>
      </w:pPr>
    </w:lvl>
    <w:lvl w:ilvl="2" w:tplc="FFFFFFFF" w:tentative="1">
      <w:start w:val="1"/>
      <w:numFmt w:val="lowerRoman"/>
      <w:lvlText w:val="%3."/>
      <w:lvlJc w:val="right"/>
      <w:pPr>
        <w:ind w:left="2136" w:hanging="180"/>
      </w:pPr>
    </w:lvl>
    <w:lvl w:ilvl="3" w:tplc="FFFFFFFF" w:tentative="1">
      <w:start w:val="1"/>
      <w:numFmt w:val="decimal"/>
      <w:lvlText w:val="%4."/>
      <w:lvlJc w:val="left"/>
      <w:pPr>
        <w:ind w:left="2856" w:hanging="360"/>
      </w:pPr>
    </w:lvl>
    <w:lvl w:ilvl="4" w:tplc="FFFFFFFF" w:tentative="1">
      <w:start w:val="1"/>
      <w:numFmt w:val="lowerLetter"/>
      <w:lvlText w:val="%5."/>
      <w:lvlJc w:val="left"/>
      <w:pPr>
        <w:ind w:left="3576" w:hanging="360"/>
      </w:pPr>
    </w:lvl>
    <w:lvl w:ilvl="5" w:tplc="FFFFFFFF" w:tentative="1">
      <w:start w:val="1"/>
      <w:numFmt w:val="lowerRoman"/>
      <w:lvlText w:val="%6."/>
      <w:lvlJc w:val="right"/>
      <w:pPr>
        <w:ind w:left="4296" w:hanging="180"/>
      </w:pPr>
    </w:lvl>
    <w:lvl w:ilvl="6" w:tplc="FFFFFFFF" w:tentative="1">
      <w:start w:val="1"/>
      <w:numFmt w:val="decimal"/>
      <w:lvlText w:val="%7."/>
      <w:lvlJc w:val="left"/>
      <w:pPr>
        <w:ind w:left="5016" w:hanging="360"/>
      </w:pPr>
    </w:lvl>
    <w:lvl w:ilvl="7" w:tplc="FFFFFFFF" w:tentative="1">
      <w:start w:val="1"/>
      <w:numFmt w:val="lowerLetter"/>
      <w:lvlText w:val="%8."/>
      <w:lvlJc w:val="left"/>
      <w:pPr>
        <w:ind w:left="5736" w:hanging="360"/>
      </w:pPr>
    </w:lvl>
    <w:lvl w:ilvl="8" w:tplc="FFFFFFFF" w:tentative="1">
      <w:start w:val="1"/>
      <w:numFmt w:val="lowerRoman"/>
      <w:lvlText w:val="%9."/>
      <w:lvlJc w:val="right"/>
      <w:pPr>
        <w:ind w:left="6456" w:hanging="180"/>
      </w:pPr>
    </w:lvl>
  </w:abstractNum>
  <w:abstractNum w:abstractNumId="68" w15:restartNumberingAfterBreak="0">
    <w:nsid w:val="43F01E6D"/>
    <w:multiLevelType w:val="hybridMultilevel"/>
    <w:tmpl w:val="C0FE4AD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cs="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69" w15:restartNumberingAfterBreak="0">
    <w:nsid w:val="44331BB9"/>
    <w:multiLevelType w:val="multilevel"/>
    <w:tmpl w:val="D7BC0A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45BD354E"/>
    <w:multiLevelType w:val="multilevel"/>
    <w:tmpl w:val="6BEA803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46FD1859"/>
    <w:multiLevelType w:val="hybridMultilevel"/>
    <w:tmpl w:val="14BA614E"/>
    <w:lvl w:ilvl="0" w:tplc="434C4E96">
      <w:start w:val="1"/>
      <w:numFmt w:val="lowerLetter"/>
      <w:lvlText w:val="%1)"/>
      <w:lvlJc w:val="left"/>
      <w:pPr>
        <w:ind w:left="720" w:hanging="360"/>
      </w:pPr>
      <w:rPr>
        <w:rFonts w:ascii="Calibri" w:hAnsi="Calibri" w:hint="default"/>
        <w:b w:val="0"/>
        <w:i w:val="0"/>
        <w:caps w:val="0"/>
        <w:strike w:val="0"/>
        <w:dstrike w:val="0"/>
        <w:vanish w:val="0"/>
        <w:sz w:val="24"/>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15:restartNumberingAfterBreak="0">
    <w:nsid w:val="47AD6B2F"/>
    <w:multiLevelType w:val="hybridMultilevel"/>
    <w:tmpl w:val="8938BE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3" w15:restartNumberingAfterBreak="0">
    <w:nsid w:val="47CA53EA"/>
    <w:multiLevelType w:val="multilevel"/>
    <w:tmpl w:val="DFD0CC2C"/>
    <w:lvl w:ilvl="0">
      <w:start w:val="1"/>
      <w:numFmt w:val="lowerLetter"/>
      <w:lvlText w:val="%1)"/>
      <w:lvlJc w:val="left"/>
      <w:pPr>
        <w:ind w:left="360" w:hanging="360"/>
      </w:pPr>
      <w:rPr>
        <w:rFonts w:ascii="Calibri" w:hAnsi="Calibri" w:hint="default"/>
        <w:b w:val="0"/>
        <w:bCs w:val="0"/>
        <w:i w:val="0"/>
        <w:caps w:val="0"/>
        <w:strike w:val="0"/>
        <w:dstrike w:val="0"/>
        <w:vanish w:val="0"/>
        <w:sz w:val="24"/>
        <w:szCs w:val="24"/>
        <w:vertAlign w:val="baseline"/>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49C67F92"/>
    <w:multiLevelType w:val="hybridMultilevel"/>
    <w:tmpl w:val="09E2749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5" w15:restartNumberingAfterBreak="0">
    <w:nsid w:val="4A0B3E8B"/>
    <w:multiLevelType w:val="hybridMultilevel"/>
    <w:tmpl w:val="80002492"/>
    <w:lvl w:ilvl="0" w:tplc="397A8728">
      <w:start w:val="1"/>
      <w:numFmt w:val="lowerLetter"/>
      <w:lvlText w:val="%1)"/>
      <w:lvlJc w:val="left"/>
      <w:pPr>
        <w:ind w:left="720" w:hanging="360"/>
      </w:pPr>
      <w:rPr>
        <w:rFonts w:ascii="Calibri" w:hAnsi="Calibri" w:hint="default"/>
        <w:b w:val="0"/>
        <w:bCs w:val="0"/>
        <w:i w:val="0"/>
        <w:iCs w:val="0"/>
        <w:caps w:val="0"/>
        <w:strike w:val="0"/>
        <w:dstrike w:val="0"/>
        <w:vanish w:val="0"/>
        <w:color w:val="000000" w:themeColor="text1"/>
        <w:spacing w:val="0"/>
        <w:w w:val="99"/>
        <w:sz w:val="24"/>
        <w:szCs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15:restartNumberingAfterBreak="0">
    <w:nsid w:val="4A0B4F1F"/>
    <w:multiLevelType w:val="hybridMultilevel"/>
    <w:tmpl w:val="4790E432"/>
    <w:lvl w:ilvl="0" w:tplc="CF6AC00E">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4B0B34C3"/>
    <w:multiLevelType w:val="hybridMultilevel"/>
    <w:tmpl w:val="D3028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BB822B9"/>
    <w:multiLevelType w:val="hybridMultilevel"/>
    <w:tmpl w:val="9622FA92"/>
    <w:lvl w:ilvl="0" w:tplc="8C7A8EAE">
      <w:start w:val="1"/>
      <w:numFmt w:val="lowerRoman"/>
      <w:lvlText w:val="%1."/>
      <w:lvlJc w:val="right"/>
      <w:pPr>
        <w:ind w:left="720" w:hanging="360"/>
      </w:pPr>
      <w:rPr>
        <w:rFonts w:ascii="Calibri" w:hAnsi="Calibri" w:hint="default"/>
        <w:b w:val="0"/>
        <w:i w:val="0"/>
        <w:caps w:val="0"/>
        <w:strike w:val="0"/>
        <w:dstrike w:val="0"/>
        <w:vanish w:val="0"/>
        <w:color w:val="auto"/>
        <w:spacing w:val="-1"/>
        <w:w w:val="99"/>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4BD26B77"/>
    <w:multiLevelType w:val="multilevel"/>
    <w:tmpl w:val="E4E4AC22"/>
    <w:lvl w:ilvl="0">
      <w:start w:val="1"/>
      <w:numFmt w:val="bullet"/>
      <w:lvlText w:val="-"/>
      <w:lvlJc w:val="left"/>
      <w:pPr>
        <w:tabs>
          <w:tab w:val="num" w:pos="567"/>
        </w:tabs>
        <w:ind w:left="567" w:hanging="567"/>
      </w:pPr>
      <w:rPr>
        <w:rFonts w:ascii="Verdana" w:hAnsi="Verdana" w:cs="Verdan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0" w15:restartNumberingAfterBreak="0">
    <w:nsid w:val="4FAD6CD2"/>
    <w:multiLevelType w:val="hybridMultilevel"/>
    <w:tmpl w:val="B086B292"/>
    <w:lvl w:ilvl="0" w:tplc="B06EF0E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1" w15:restartNumberingAfterBreak="0">
    <w:nsid w:val="52F001D4"/>
    <w:multiLevelType w:val="multilevel"/>
    <w:tmpl w:val="B3323430"/>
    <w:lvl w:ilvl="0">
      <w:start w:val="1"/>
      <w:numFmt w:val="decimal"/>
      <w:lvlText w:val="%1."/>
      <w:lvlJc w:val="left"/>
      <w:pPr>
        <w:tabs>
          <w:tab w:val="num" w:pos="363"/>
        </w:tabs>
        <w:ind w:left="363" w:hanging="360"/>
      </w:pPr>
    </w:lvl>
    <w:lvl w:ilvl="1">
      <w:start w:val="1"/>
      <w:numFmt w:val="bullet"/>
      <w:lvlText w:val="o"/>
      <w:lvlJc w:val="left"/>
      <w:pPr>
        <w:tabs>
          <w:tab w:val="num" w:pos="1083"/>
        </w:tabs>
        <w:ind w:left="1083" w:hanging="360"/>
      </w:pPr>
      <w:rPr>
        <w:rFonts w:ascii="Courier New" w:hAnsi="Courier New" w:cs="Courier New" w:hint="default"/>
      </w:rPr>
    </w:lvl>
    <w:lvl w:ilvl="2">
      <w:start w:val="1"/>
      <w:numFmt w:val="bullet"/>
      <w:lvlText w:val=""/>
      <w:lvlJc w:val="left"/>
      <w:pPr>
        <w:tabs>
          <w:tab w:val="num" w:pos="1803"/>
        </w:tabs>
        <w:ind w:left="1803" w:hanging="360"/>
      </w:pPr>
      <w:rPr>
        <w:rFonts w:ascii="Wingdings" w:hAnsi="Wingdings" w:cs="Wingdings" w:hint="default"/>
      </w:rPr>
    </w:lvl>
    <w:lvl w:ilvl="3">
      <w:start w:val="1"/>
      <w:numFmt w:val="bullet"/>
      <w:lvlText w:val=""/>
      <w:lvlJc w:val="left"/>
      <w:pPr>
        <w:tabs>
          <w:tab w:val="num" w:pos="2883"/>
        </w:tabs>
        <w:ind w:left="2883" w:hanging="360"/>
      </w:pPr>
      <w:rPr>
        <w:rFonts w:ascii="Symbol" w:hAnsi="Symbol" w:cs="Symbol" w:hint="default"/>
      </w:rPr>
    </w:lvl>
    <w:lvl w:ilvl="4">
      <w:start w:val="1"/>
      <w:numFmt w:val="decimal"/>
      <w:lvlText w:val="%5."/>
      <w:lvlJc w:val="left"/>
      <w:pPr>
        <w:tabs>
          <w:tab w:val="num" w:pos="3243"/>
        </w:tabs>
        <w:ind w:left="3243" w:hanging="360"/>
      </w:pPr>
    </w:lvl>
    <w:lvl w:ilvl="5">
      <w:start w:val="1"/>
      <w:numFmt w:val="decimal"/>
      <w:lvlText w:val="%6."/>
      <w:lvlJc w:val="left"/>
      <w:pPr>
        <w:tabs>
          <w:tab w:val="num" w:pos="3963"/>
        </w:tabs>
        <w:ind w:left="3963" w:hanging="360"/>
      </w:pPr>
    </w:lvl>
    <w:lvl w:ilvl="6">
      <w:start w:val="1"/>
      <w:numFmt w:val="decimal"/>
      <w:lvlText w:val="%7."/>
      <w:lvlJc w:val="left"/>
      <w:pPr>
        <w:tabs>
          <w:tab w:val="num" w:pos="4683"/>
        </w:tabs>
        <w:ind w:left="4683" w:hanging="360"/>
      </w:pPr>
    </w:lvl>
    <w:lvl w:ilvl="7">
      <w:start w:val="1"/>
      <w:numFmt w:val="decimal"/>
      <w:lvlText w:val="%8."/>
      <w:lvlJc w:val="left"/>
      <w:pPr>
        <w:tabs>
          <w:tab w:val="num" w:pos="5403"/>
        </w:tabs>
        <w:ind w:left="5403" w:hanging="360"/>
      </w:pPr>
    </w:lvl>
    <w:lvl w:ilvl="8">
      <w:start w:val="1"/>
      <w:numFmt w:val="decimal"/>
      <w:lvlText w:val="%9."/>
      <w:lvlJc w:val="left"/>
      <w:pPr>
        <w:tabs>
          <w:tab w:val="num" w:pos="6123"/>
        </w:tabs>
        <w:ind w:left="6123" w:hanging="360"/>
      </w:pPr>
    </w:lvl>
  </w:abstractNum>
  <w:abstractNum w:abstractNumId="82" w15:restartNumberingAfterBreak="0">
    <w:nsid w:val="556E1C21"/>
    <w:multiLevelType w:val="hybridMultilevel"/>
    <w:tmpl w:val="C14615DA"/>
    <w:lvl w:ilvl="0" w:tplc="0410001B">
      <w:start w:val="1"/>
      <w:numFmt w:val="lowerRoman"/>
      <w:lvlText w:val="%1."/>
      <w:lvlJc w:val="right"/>
      <w:pPr>
        <w:ind w:left="1068" w:hanging="360"/>
      </w:pPr>
    </w:lvl>
    <w:lvl w:ilvl="1" w:tplc="04100019">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83" w15:restartNumberingAfterBreak="0">
    <w:nsid w:val="55B600A4"/>
    <w:multiLevelType w:val="hybridMultilevel"/>
    <w:tmpl w:val="8D403B4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4" w15:restartNumberingAfterBreak="0">
    <w:nsid w:val="57D54AA4"/>
    <w:multiLevelType w:val="hybridMultilevel"/>
    <w:tmpl w:val="5B261846"/>
    <w:lvl w:ilvl="0" w:tplc="FE94FB5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5" w15:restartNumberingAfterBreak="0">
    <w:nsid w:val="58B32285"/>
    <w:multiLevelType w:val="hybridMultilevel"/>
    <w:tmpl w:val="ECA4FD50"/>
    <w:lvl w:ilvl="0" w:tplc="0A4AF530">
      <w:numFmt w:val="bullet"/>
      <w:lvlText w:val=""/>
      <w:lvlJc w:val="left"/>
      <w:pPr>
        <w:ind w:left="360" w:hanging="360"/>
      </w:pPr>
      <w:rPr>
        <w:rFonts w:ascii="Wingdings" w:eastAsia="Times New Roman" w:hAnsi="Wingding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59351E92"/>
    <w:multiLevelType w:val="hybridMultilevel"/>
    <w:tmpl w:val="F1F4CC60"/>
    <w:lvl w:ilvl="0" w:tplc="63A8C016">
      <w:start w:val="1"/>
      <w:numFmt w:val="decimal"/>
      <w:lvlText w:val="%1."/>
      <w:lvlJc w:val="left"/>
      <w:pPr>
        <w:tabs>
          <w:tab w:val="num" w:pos="0"/>
        </w:tabs>
        <w:ind w:left="360" w:hanging="360"/>
      </w:pPr>
      <w:rPr>
        <w:rFonts w:eastAsia="MS Mincho" w:hint="default"/>
        <w:sz w:val="22"/>
        <w:szCs w:val="22"/>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5C3F34E8"/>
    <w:multiLevelType w:val="hybridMultilevel"/>
    <w:tmpl w:val="BE8C8A46"/>
    <w:lvl w:ilvl="0" w:tplc="882CA2DA">
      <w:start w:val="1"/>
      <w:numFmt w:val="bullet"/>
      <w:lvlText w:val=""/>
      <w:lvlJc w:val="left"/>
      <w:pPr>
        <w:ind w:left="360" w:hanging="360"/>
      </w:pPr>
      <w:rPr>
        <w:rFonts w:ascii="Wingdings" w:hAnsi="Wingdings" w:hint="default"/>
        <w:b w:val="0"/>
        <w:i w:val="0"/>
        <w:sz w:val="28"/>
      </w:rPr>
    </w:lvl>
    <w:lvl w:ilvl="1" w:tplc="04100019" w:tentative="1">
      <w:start w:val="1"/>
      <w:numFmt w:val="lowerLetter"/>
      <w:lvlText w:val="%2."/>
      <w:lvlJc w:val="left"/>
      <w:pPr>
        <w:ind w:left="730" w:hanging="360"/>
      </w:pPr>
    </w:lvl>
    <w:lvl w:ilvl="2" w:tplc="0410001B" w:tentative="1">
      <w:start w:val="1"/>
      <w:numFmt w:val="lowerRoman"/>
      <w:lvlText w:val="%3."/>
      <w:lvlJc w:val="right"/>
      <w:pPr>
        <w:ind w:left="1450" w:hanging="180"/>
      </w:pPr>
    </w:lvl>
    <w:lvl w:ilvl="3" w:tplc="0410000F" w:tentative="1">
      <w:start w:val="1"/>
      <w:numFmt w:val="decimal"/>
      <w:lvlText w:val="%4."/>
      <w:lvlJc w:val="left"/>
      <w:pPr>
        <w:ind w:left="2170" w:hanging="360"/>
      </w:pPr>
    </w:lvl>
    <w:lvl w:ilvl="4" w:tplc="04100019" w:tentative="1">
      <w:start w:val="1"/>
      <w:numFmt w:val="lowerLetter"/>
      <w:lvlText w:val="%5."/>
      <w:lvlJc w:val="left"/>
      <w:pPr>
        <w:ind w:left="2890" w:hanging="360"/>
      </w:pPr>
    </w:lvl>
    <w:lvl w:ilvl="5" w:tplc="0410001B" w:tentative="1">
      <w:start w:val="1"/>
      <w:numFmt w:val="lowerRoman"/>
      <w:lvlText w:val="%6."/>
      <w:lvlJc w:val="right"/>
      <w:pPr>
        <w:ind w:left="3610" w:hanging="180"/>
      </w:pPr>
    </w:lvl>
    <w:lvl w:ilvl="6" w:tplc="0410000F" w:tentative="1">
      <w:start w:val="1"/>
      <w:numFmt w:val="decimal"/>
      <w:lvlText w:val="%7."/>
      <w:lvlJc w:val="left"/>
      <w:pPr>
        <w:ind w:left="4330" w:hanging="360"/>
      </w:pPr>
    </w:lvl>
    <w:lvl w:ilvl="7" w:tplc="04100019" w:tentative="1">
      <w:start w:val="1"/>
      <w:numFmt w:val="lowerLetter"/>
      <w:lvlText w:val="%8."/>
      <w:lvlJc w:val="left"/>
      <w:pPr>
        <w:ind w:left="5050" w:hanging="360"/>
      </w:pPr>
    </w:lvl>
    <w:lvl w:ilvl="8" w:tplc="0410001B" w:tentative="1">
      <w:start w:val="1"/>
      <w:numFmt w:val="lowerRoman"/>
      <w:lvlText w:val="%9."/>
      <w:lvlJc w:val="right"/>
      <w:pPr>
        <w:ind w:left="5770" w:hanging="180"/>
      </w:pPr>
    </w:lvl>
  </w:abstractNum>
  <w:abstractNum w:abstractNumId="88" w15:restartNumberingAfterBreak="0">
    <w:nsid w:val="5D5265C3"/>
    <w:multiLevelType w:val="hybridMultilevel"/>
    <w:tmpl w:val="67A0D6E4"/>
    <w:lvl w:ilvl="0" w:tplc="BD5E4372">
      <w:start w:val="1"/>
      <w:numFmt w:val="decimal"/>
      <w:pStyle w:val="Elenco132"/>
      <w:lvlText w:val="%1."/>
      <w:lvlJc w:val="left"/>
      <w:pPr>
        <w:ind w:left="363" w:hanging="360"/>
      </w:pPr>
      <w:rPr>
        <w:rFonts w:ascii="Calibri" w:hAnsi="Calibri" w:hint="default"/>
        <w:b w:val="0"/>
        <w:i w:val="0"/>
        <w:caps w:val="0"/>
        <w:strike w:val="0"/>
        <w:dstrike w:val="0"/>
        <w:vanish w:val="0"/>
        <w:color w:val="44546A"/>
        <w:spacing w:val="0"/>
        <w:w w:val="100"/>
        <w:position w:val="0"/>
        <w:sz w:val="22"/>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15:restartNumberingAfterBreak="0">
    <w:nsid w:val="64EC7BA4"/>
    <w:multiLevelType w:val="hybridMultilevel"/>
    <w:tmpl w:val="883AB2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0" w15:restartNumberingAfterBreak="0">
    <w:nsid w:val="64EF6206"/>
    <w:multiLevelType w:val="multilevel"/>
    <w:tmpl w:val="6D70D1EA"/>
    <w:lvl w:ilvl="0">
      <w:start w:val="1"/>
      <w:numFmt w:val="decimal"/>
      <w:lvlText w:val="%1."/>
      <w:lvlJc w:val="left"/>
      <w:pPr>
        <w:ind w:left="45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650F3BC3"/>
    <w:multiLevelType w:val="multilevel"/>
    <w:tmpl w:val="7FEE48E0"/>
    <w:lvl w:ilvl="0">
      <w:start w:val="5"/>
      <w:numFmt w:val="decimal"/>
      <w:lvlText w:val="%1."/>
      <w:lvlJc w:val="left"/>
      <w:pPr>
        <w:ind w:left="685" w:hanging="567"/>
      </w:pPr>
      <w:rPr>
        <w:rFonts w:ascii="Calibri" w:eastAsia="Calibri" w:hAnsi="Calibri" w:cs="Calibri"/>
        <w:b/>
        <w:color w:val="1F487C"/>
        <w:sz w:val="26"/>
        <w:szCs w:val="26"/>
      </w:rPr>
    </w:lvl>
    <w:lvl w:ilvl="1">
      <w:start w:val="1"/>
      <w:numFmt w:val="decimal"/>
      <w:lvlText w:val="%1.%2"/>
      <w:lvlJc w:val="left"/>
      <w:pPr>
        <w:ind w:left="685" w:hanging="567"/>
      </w:pPr>
      <w:rPr>
        <w:rFonts w:ascii="Calibri" w:eastAsia="Calibri" w:hAnsi="Calibri" w:cs="Calibri"/>
        <w:b/>
        <w:color w:val="1F487C"/>
        <w:sz w:val="22"/>
        <w:szCs w:val="22"/>
      </w:rPr>
    </w:lvl>
    <w:lvl w:ilvl="2">
      <w:start w:val="1"/>
      <w:numFmt w:val="decimal"/>
      <w:lvlText w:val="%3."/>
      <w:lvlJc w:val="left"/>
      <w:pPr>
        <w:ind w:left="685" w:hanging="425"/>
      </w:pPr>
      <w:rPr>
        <w:rFonts w:ascii="Calibri" w:eastAsia="Calibri" w:hAnsi="Calibri" w:cs="Calibri"/>
        <w:color w:val="000009"/>
        <w:sz w:val="24"/>
        <w:szCs w:val="24"/>
      </w:rPr>
    </w:lvl>
    <w:lvl w:ilvl="3">
      <w:start w:val="1"/>
      <w:numFmt w:val="lowerLetter"/>
      <w:lvlText w:val="%4)"/>
      <w:lvlJc w:val="left"/>
      <w:pPr>
        <w:ind w:left="1047" w:hanging="360"/>
      </w:pPr>
    </w:lvl>
    <w:lvl w:ilvl="4">
      <w:numFmt w:val="bullet"/>
      <w:lvlText w:val="•"/>
      <w:lvlJc w:val="left"/>
      <w:pPr>
        <w:ind w:left="3276" w:hanging="425"/>
      </w:pPr>
    </w:lvl>
    <w:lvl w:ilvl="5">
      <w:numFmt w:val="bullet"/>
      <w:lvlText w:val="•"/>
      <w:lvlJc w:val="left"/>
      <w:pPr>
        <w:ind w:left="4354" w:hanging="425"/>
      </w:pPr>
    </w:lvl>
    <w:lvl w:ilvl="6">
      <w:numFmt w:val="bullet"/>
      <w:lvlText w:val="•"/>
      <w:lvlJc w:val="left"/>
      <w:pPr>
        <w:ind w:left="5433" w:hanging="425"/>
      </w:pPr>
    </w:lvl>
    <w:lvl w:ilvl="7">
      <w:numFmt w:val="bullet"/>
      <w:lvlText w:val="•"/>
      <w:lvlJc w:val="left"/>
      <w:pPr>
        <w:ind w:left="6511" w:hanging="425"/>
      </w:pPr>
    </w:lvl>
    <w:lvl w:ilvl="8">
      <w:numFmt w:val="bullet"/>
      <w:lvlText w:val="•"/>
      <w:lvlJc w:val="left"/>
      <w:pPr>
        <w:ind w:left="7589" w:hanging="425"/>
      </w:pPr>
    </w:lvl>
  </w:abstractNum>
  <w:abstractNum w:abstractNumId="92" w15:restartNumberingAfterBreak="0">
    <w:nsid w:val="666453D1"/>
    <w:multiLevelType w:val="multilevel"/>
    <w:tmpl w:val="9AD2EA8C"/>
    <w:lvl w:ilvl="0">
      <w:start w:val="1"/>
      <w:numFmt w:val="decimal"/>
      <w:lvlText w:val="%1."/>
      <w:lvlJc w:val="left"/>
      <w:pPr>
        <w:ind w:left="720" w:hanging="360"/>
      </w:pPr>
      <w:rPr>
        <w:strike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67100E45"/>
    <w:multiLevelType w:val="hybridMultilevel"/>
    <w:tmpl w:val="671AA5D0"/>
    <w:lvl w:ilvl="0" w:tplc="FFFFFFFF">
      <w:start w:val="1"/>
      <w:numFmt w:val="upperLetter"/>
      <w:lvlText w:val="%1."/>
      <w:lvlJc w:val="left"/>
      <w:pPr>
        <w:ind w:left="436" w:hanging="360"/>
      </w:pPr>
      <w:rPr>
        <w:rFonts w:hint="default"/>
      </w:rPr>
    </w:lvl>
    <w:lvl w:ilvl="1" w:tplc="BFD265B4">
      <w:start w:val="1"/>
      <w:numFmt w:val="lowerLetter"/>
      <w:lvlText w:val="%2)"/>
      <w:lvlJc w:val="left"/>
      <w:pPr>
        <w:ind w:left="1156" w:hanging="360"/>
      </w:pPr>
      <w:rPr>
        <w:rFonts w:ascii="Calibri" w:hAnsi="Calibri"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tentative="1">
      <w:start w:val="1"/>
      <w:numFmt w:val="lowerRoman"/>
      <w:lvlText w:val="%3."/>
      <w:lvlJc w:val="right"/>
      <w:pPr>
        <w:ind w:left="1876" w:hanging="180"/>
      </w:pPr>
    </w:lvl>
    <w:lvl w:ilvl="3" w:tplc="FFFFFFFF" w:tentative="1">
      <w:start w:val="1"/>
      <w:numFmt w:val="decimal"/>
      <w:lvlText w:val="%4."/>
      <w:lvlJc w:val="left"/>
      <w:pPr>
        <w:ind w:left="2596" w:hanging="360"/>
      </w:pPr>
    </w:lvl>
    <w:lvl w:ilvl="4" w:tplc="FFFFFFFF" w:tentative="1">
      <w:start w:val="1"/>
      <w:numFmt w:val="lowerLetter"/>
      <w:lvlText w:val="%5."/>
      <w:lvlJc w:val="left"/>
      <w:pPr>
        <w:ind w:left="3316" w:hanging="360"/>
      </w:pPr>
    </w:lvl>
    <w:lvl w:ilvl="5" w:tplc="FFFFFFFF" w:tentative="1">
      <w:start w:val="1"/>
      <w:numFmt w:val="lowerRoman"/>
      <w:lvlText w:val="%6."/>
      <w:lvlJc w:val="right"/>
      <w:pPr>
        <w:ind w:left="4036" w:hanging="180"/>
      </w:pPr>
    </w:lvl>
    <w:lvl w:ilvl="6" w:tplc="FFFFFFFF" w:tentative="1">
      <w:start w:val="1"/>
      <w:numFmt w:val="decimal"/>
      <w:lvlText w:val="%7."/>
      <w:lvlJc w:val="left"/>
      <w:pPr>
        <w:ind w:left="4756" w:hanging="360"/>
      </w:pPr>
    </w:lvl>
    <w:lvl w:ilvl="7" w:tplc="FFFFFFFF" w:tentative="1">
      <w:start w:val="1"/>
      <w:numFmt w:val="lowerLetter"/>
      <w:lvlText w:val="%8."/>
      <w:lvlJc w:val="left"/>
      <w:pPr>
        <w:ind w:left="5476" w:hanging="360"/>
      </w:pPr>
    </w:lvl>
    <w:lvl w:ilvl="8" w:tplc="FFFFFFFF" w:tentative="1">
      <w:start w:val="1"/>
      <w:numFmt w:val="lowerRoman"/>
      <w:lvlText w:val="%9."/>
      <w:lvlJc w:val="right"/>
      <w:pPr>
        <w:ind w:left="6196" w:hanging="180"/>
      </w:pPr>
    </w:lvl>
  </w:abstractNum>
  <w:abstractNum w:abstractNumId="94" w15:restartNumberingAfterBreak="0">
    <w:nsid w:val="67784084"/>
    <w:multiLevelType w:val="hybridMultilevel"/>
    <w:tmpl w:val="F5BCF05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68985C81"/>
    <w:multiLevelType w:val="multilevel"/>
    <w:tmpl w:val="06B829D6"/>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96" w15:restartNumberingAfterBreak="0">
    <w:nsid w:val="69F356BE"/>
    <w:multiLevelType w:val="multilevel"/>
    <w:tmpl w:val="0910EC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7" w15:restartNumberingAfterBreak="0">
    <w:nsid w:val="6BC23F45"/>
    <w:multiLevelType w:val="hybridMultilevel"/>
    <w:tmpl w:val="E4B47FAA"/>
    <w:lvl w:ilvl="0" w:tplc="04090017">
      <w:start w:val="1"/>
      <w:numFmt w:val="lowerLetter"/>
      <w:lvlText w:val="%1)"/>
      <w:lvlJc w:val="left"/>
      <w:pPr>
        <w:ind w:left="1339" w:hanging="360"/>
      </w:pPr>
    </w:lvl>
    <w:lvl w:ilvl="1" w:tplc="04090019" w:tentative="1">
      <w:start w:val="1"/>
      <w:numFmt w:val="lowerLetter"/>
      <w:lvlText w:val="%2."/>
      <w:lvlJc w:val="left"/>
      <w:pPr>
        <w:ind w:left="2059" w:hanging="360"/>
      </w:pPr>
    </w:lvl>
    <w:lvl w:ilvl="2" w:tplc="0409001B" w:tentative="1">
      <w:start w:val="1"/>
      <w:numFmt w:val="lowerRoman"/>
      <w:lvlText w:val="%3."/>
      <w:lvlJc w:val="right"/>
      <w:pPr>
        <w:ind w:left="2779" w:hanging="180"/>
      </w:pPr>
    </w:lvl>
    <w:lvl w:ilvl="3" w:tplc="0409000F" w:tentative="1">
      <w:start w:val="1"/>
      <w:numFmt w:val="decimal"/>
      <w:lvlText w:val="%4."/>
      <w:lvlJc w:val="left"/>
      <w:pPr>
        <w:ind w:left="3499" w:hanging="360"/>
      </w:pPr>
    </w:lvl>
    <w:lvl w:ilvl="4" w:tplc="04090019" w:tentative="1">
      <w:start w:val="1"/>
      <w:numFmt w:val="lowerLetter"/>
      <w:lvlText w:val="%5."/>
      <w:lvlJc w:val="left"/>
      <w:pPr>
        <w:ind w:left="4219" w:hanging="360"/>
      </w:pPr>
    </w:lvl>
    <w:lvl w:ilvl="5" w:tplc="0409001B" w:tentative="1">
      <w:start w:val="1"/>
      <w:numFmt w:val="lowerRoman"/>
      <w:lvlText w:val="%6."/>
      <w:lvlJc w:val="right"/>
      <w:pPr>
        <w:ind w:left="4939" w:hanging="180"/>
      </w:pPr>
    </w:lvl>
    <w:lvl w:ilvl="6" w:tplc="0409000F" w:tentative="1">
      <w:start w:val="1"/>
      <w:numFmt w:val="decimal"/>
      <w:lvlText w:val="%7."/>
      <w:lvlJc w:val="left"/>
      <w:pPr>
        <w:ind w:left="5659" w:hanging="360"/>
      </w:pPr>
    </w:lvl>
    <w:lvl w:ilvl="7" w:tplc="04090019" w:tentative="1">
      <w:start w:val="1"/>
      <w:numFmt w:val="lowerLetter"/>
      <w:lvlText w:val="%8."/>
      <w:lvlJc w:val="left"/>
      <w:pPr>
        <w:ind w:left="6379" w:hanging="360"/>
      </w:pPr>
    </w:lvl>
    <w:lvl w:ilvl="8" w:tplc="0409001B" w:tentative="1">
      <w:start w:val="1"/>
      <w:numFmt w:val="lowerRoman"/>
      <w:lvlText w:val="%9."/>
      <w:lvlJc w:val="right"/>
      <w:pPr>
        <w:ind w:left="7099" w:hanging="180"/>
      </w:pPr>
    </w:lvl>
  </w:abstractNum>
  <w:abstractNum w:abstractNumId="98" w15:restartNumberingAfterBreak="0">
    <w:nsid w:val="6C473E0B"/>
    <w:multiLevelType w:val="multilevel"/>
    <w:tmpl w:val="F5FE926E"/>
    <w:lvl w:ilvl="0">
      <w:start w:val="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99" w15:restartNumberingAfterBreak="0">
    <w:nsid w:val="6E3A06B9"/>
    <w:multiLevelType w:val="multilevel"/>
    <w:tmpl w:val="3596313A"/>
    <w:lvl w:ilvl="0">
      <w:start w:val="1"/>
      <w:numFmt w:val="lowerLetter"/>
      <w:lvlText w:val="%1)"/>
      <w:lvlJc w:val="left"/>
      <w:pPr>
        <w:tabs>
          <w:tab w:val="num" w:pos="-720"/>
        </w:tabs>
        <w:ind w:left="360" w:hanging="360"/>
      </w:pPr>
    </w:lvl>
    <w:lvl w:ilvl="1">
      <w:start w:val="1"/>
      <w:numFmt w:val="lowerLetter"/>
      <w:lvlText w:val="%2."/>
      <w:lvlJc w:val="left"/>
      <w:pPr>
        <w:tabs>
          <w:tab w:val="num" w:pos="-720"/>
        </w:tabs>
        <w:ind w:left="1080" w:hanging="360"/>
      </w:pPr>
    </w:lvl>
    <w:lvl w:ilvl="2">
      <w:start w:val="1"/>
      <w:numFmt w:val="lowerRoman"/>
      <w:lvlText w:val="%3."/>
      <w:lvlJc w:val="right"/>
      <w:pPr>
        <w:tabs>
          <w:tab w:val="num" w:pos="-720"/>
        </w:tabs>
        <w:ind w:left="1800" w:hanging="180"/>
      </w:pPr>
    </w:lvl>
    <w:lvl w:ilvl="3">
      <w:start w:val="1"/>
      <w:numFmt w:val="decimal"/>
      <w:lvlText w:val="%4."/>
      <w:lvlJc w:val="left"/>
      <w:pPr>
        <w:tabs>
          <w:tab w:val="num" w:pos="-720"/>
        </w:tabs>
        <w:ind w:left="2520" w:hanging="360"/>
      </w:pPr>
    </w:lvl>
    <w:lvl w:ilvl="4">
      <w:start w:val="1"/>
      <w:numFmt w:val="lowerLetter"/>
      <w:lvlText w:val="%5."/>
      <w:lvlJc w:val="left"/>
      <w:pPr>
        <w:tabs>
          <w:tab w:val="num" w:pos="-720"/>
        </w:tabs>
        <w:ind w:left="3240" w:hanging="360"/>
      </w:pPr>
    </w:lvl>
    <w:lvl w:ilvl="5">
      <w:start w:val="1"/>
      <w:numFmt w:val="lowerRoman"/>
      <w:lvlText w:val="%6."/>
      <w:lvlJc w:val="right"/>
      <w:pPr>
        <w:tabs>
          <w:tab w:val="num" w:pos="-720"/>
        </w:tabs>
        <w:ind w:left="3960" w:hanging="180"/>
      </w:pPr>
    </w:lvl>
    <w:lvl w:ilvl="6">
      <w:start w:val="1"/>
      <w:numFmt w:val="decimal"/>
      <w:lvlText w:val="%7."/>
      <w:lvlJc w:val="left"/>
      <w:pPr>
        <w:tabs>
          <w:tab w:val="num" w:pos="-720"/>
        </w:tabs>
        <w:ind w:left="4680" w:hanging="360"/>
      </w:pPr>
    </w:lvl>
    <w:lvl w:ilvl="7">
      <w:start w:val="1"/>
      <w:numFmt w:val="lowerLetter"/>
      <w:lvlText w:val="%8."/>
      <w:lvlJc w:val="left"/>
      <w:pPr>
        <w:tabs>
          <w:tab w:val="num" w:pos="-720"/>
        </w:tabs>
        <w:ind w:left="5400" w:hanging="360"/>
      </w:pPr>
    </w:lvl>
    <w:lvl w:ilvl="8">
      <w:start w:val="1"/>
      <w:numFmt w:val="lowerRoman"/>
      <w:lvlText w:val="%9."/>
      <w:lvlJc w:val="right"/>
      <w:pPr>
        <w:tabs>
          <w:tab w:val="num" w:pos="-720"/>
        </w:tabs>
        <w:ind w:left="6120" w:hanging="180"/>
      </w:pPr>
    </w:lvl>
  </w:abstractNum>
  <w:abstractNum w:abstractNumId="100" w15:restartNumberingAfterBreak="0">
    <w:nsid w:val="6EB320EC"/>
    <w:multiLevelType w:val="multilevel"/>
    <w:tmpl w:val="912EF68C"/>
    <w:lvl w:ilvl="0">
      <w:start w:val="4"/>
      <w:numFmt w:val="decimal"/>
      <w:lvlText w:val="%1."/>
      <w:lvlJc w:val="left"/>
      <w:pPr>
        <w:ind w:left="685" w:hanging="567"/>
      </w:pPr>
      <w:rPr>
        <w:rFonts w:ascii="Calibri" w:eastAsia="Calibri" w:hAnsi="Calibri" w:cs="Calibri"/>
        <w:b/>
        <w:color w:val="1F487C"/>
        <w:sz w:val="22"/>
        <w:szCs w:val="22"/>
      </w:rPr>
    </w:lvl>
    <w:lvl w:ilvl="1">
      <w:start w:val="1"/>
      <w:numFmt w:val="decimal"/>
      <w:lvlText w:val="%1.%2"/>
      <w:lvlJc w:val="left"/>
      <w:pPr>
        <w:ind w:left="685" w:hanging="567"/>
      </w:pPr>
      <w:rPr>
        <w:b/>
      </w:rPr>
    </w:lvl>
    <w:lvl w:ilvl="2">
      <w:start w:val="1"/>
      <w:numFmt w:val="decimal"/>
      <w:lvlText w:val="%3."/>
      <w:lvlJc w:val="left"/>
      <w:pPr>
        <w:ind w:left="685" w:hanging="425"/>
      </w:pPr>
    </w:lvl>
    <w:lvl w:ilvl="3">
      <w:start w:val="1"/>
      <w:numFmt w:val="lowerLetter"/>
      <w:lvlText w:val="%4)"/>
      <w:lvlJc w:val="left"/>
      <w:pPr>
        <w:ind w:left="1350" w:hanging="360"/>
      </w:pPr>
    </w:lvl>
    <w:lvl w:ilvl="4">
      <w:numFmt w:val="bullet"/>
      <w:lvlText w:val="●"/>
      <w:lvlJc w:val="left"/>
      <w:pPr>
        <w:ind w:left="1198" w:hanging="360"/>
      </w:pPr>
      <w:rPr>
        <w:rFonts w:ascii="Noto Sans Symbols" w:eastAsia="Noto Sans Symbols" w:hAnsi="Noto Sans Symbols" w:cs="Noto Sans Symbols"/>
        <w:color w:val="000009"/>
        <w:sz w:val="22"/>
        <w:szCs w:val="22"/>
      </w:rPr>
    </w:lvl>
    <w:lvl w:ilvl="5">
      <w:numFmt w:val="bullet"/>
      <w:lvlText w:val="•"/>
      <w:lvlJc w:val="left"/>
      <w:pPr>
        <w:ind w:left="1360" w:hanging="360"/>
      </w:pPr>
    </w:lvl>
    <w:lvl w:ilvl="6">
      <w:numFmt w:val="bullet"/>
      <w:lvlText w:val="•"/>
      <w:lvlJc w:val="left"/>
      <w:pPr>
        <w:ind w:left="1540" w:hanging="360"/>
      </w:pPr>
    </w:lvl>
    <w:lvl w:ilvl="7">
      <w:numFmt w:val="bullet"/>
      <w:lvlText w:val="•"/>
      <w:lvlJc w:val="left"/>
      <w:pPr>
        <w:ind w:left="3591" w:hanging="360"/>
      </w:pPr>
    </w:lvl>
    <w:lvl w:ilvl="8">
      <w:numFmt w:val="bullet"/>
      <w:lvlText w:val="•"/>
      <w:lvlJc w:val="left"/>
      <w:pPr>
        <w:ind w:left="5643" w:hanging="360"/>
      </w:pPr>
    </w:lvl>
  </w:abstractNum>
  <w:abstractNum w:abstractNumId="101" w15:restartNumberingAfterBreak="0">
    <w:nsid w:val="70930756"/>
    <w:multiLevelType w:val="multilevel"/>
    <w:tmpl w:val="DB1420CA"/>
    <w:lvl w:ilvl="0">
      <w:start w:val="1"/>
      <w:numFmt w:val="decimal"/>
      <w:lvlText w:val="%1."/>
      <w:lvlJc w:val="left"/>
      <w:pPr>
        <w:ind w:left="698" w:hanging="425"/>
      </w:pPr>
      <w:rPr>
        <w:rFonts w:ascii="Calibri" w:eastAsia="Calibri" w:hAnsi="Calibri" w:cs="Calibri"/>
        <w:b w:val="0"/>
        <w:i w:val="0"/>
        <w:smallCaps w:val="0"/>
        <w:strike w:val="0"/>
        <w:sz w:val="24"/>
        <w:szCs w:val="24"/>
        <w:vertAlign w:val="baseline"/>
      </w:rPr>
    </w:lvl>
    <w:lvl w:ilvl="1">
      <w:start w:val="1"/>
      <w:numFmt w:val="lowerLetter"/>
      <w:lvlText w:val="%2)"/>
      <w:lvlJc w:val="left"/>
      <w:pPr>
        <w:ind w:left="1200" w:hanging="360"/>
      </w:pPr>
      <w:rPr>
        <w:rFonts w:ascii="Calibri" w:eastAsia="Calibri" w:hAnsi="Calibri" w:cs="Calibri"/>
        <w:sz w:val="24"/>
        <w:szCs w:val="24"/>
      </w:rPr>
    </w:lvl>
    <w:lvl w:ilvl="2">
      <w:numFmt w:val="bullet"/>
      <w:lvlText w:val="•"/>
      <w:lvlJc w:val="left"/>
      <w:pPr>
        <w:ind w:left="2235" w:hanging="360"/>
      </w:pPr>
    </w:lvl>
    <w:lvl w:ilvl="3">
      <w:numFmt w:val="bullet"/>
      <w:lvlText w:val="•"/>
      <w:lvlJc w:val="left"/>
      <w:pPr>
        <w:ind w:left="3271" w:hanging="360"/>
      </w:pPr>
    </w:lvl>
    <w:lvl w:ilvl="4">
      <w:numFmt w:val="bullet"/>
      <w:lvlText w:val="•"/>
      <w:lvlJc w:val="left"/>
      <w:pPr>
        <w:ind w:left="4306" w:hanging="360"/>
      </w:pPr>
    </w:lvl>
    <w:lvl w:ilvl="5">
      <w:numFmt w:val="bullet"/>
      <w:lvlText w:val="•"/>
      <w:lvlJc w:val="left"/>
      <w:pPr>
        <w:ind w:left="5342" w:hanging="360"/>
      </w:pPr>
    </w:lvl>
    <w:lvl w:ilvl="6">
      <w:numFmt w:val="bullet"/>
      <w:lvlText w:val="•"/>
      <w:lvlJc w:val="left"/>
      <w:pPr>
        <w:ind w:left="6377" w:hanging="360"/>
      </w:pPr>
    </w:lvl>
    <w:lvl w:ilvl="7">
      <w:numFmt w:val="bullet"/>
      <w:lvlText w:val="•"/>
      <w:lvlJc w:val="left"/>
      <w:pPr>
        <w:ind w:left="7413" w:hanging="360"/>
      </w:pPr>
    </w:lvl>
    <w:lvl w:ilvl="8">
      <w:numFmt w:val="bullet"/>
      <w:lvlText w:val="•"/>
      <w:lvlJc w:val="left"/>
      <w:pPr>
        <w:ind w:left="8448" w:hanging="360"/>
      </w:pPr>
    </w:lvl>
  </w:abstractNum>
  <w:abstractNum w:abstractNumId="102" w15:restartNumberingAfterBreak="0">
    <w:nsid w:val="71AC1BA0"/>
    <w:multiLevelType w:val="multilevel"/>
    <w:tmpl w:val="F468DF90"/>
    <w:lvl w:ilvl="0">
      <w:start w:val="1"/>
      <w:numFmt w:val="decimal"/>
      <w:lvlText w:val="%1."/>
      <w:lvlJc w:val="left"/>
      <w:pPr>
        <w:ind w:left="451" w:hanging="320"/>
      </w:pPr>
      <w:rPr>
        <w:rFonts w:ascii="Calibri" w:eastAsia="Calibri" w:hAnsi="Calibri" w:cs="Calibri"/>
        <w:b/>
        <w:color w:val="3A3737"/>
        <w:sz w:val="32"/>
        <w:szCs w:val="32"/>
      </w:rPr>
    </w:lvl>
    <w:lvl w:ilvl="1">
      <w:start w:val="1"/>
      <w:numFmt w:val="decimal"/>
      <w:lvlText w:val="5.%2."/>
      <w:lvlJc w:val="left"/>
      <w:pPr>
        <w:ind w:left="360" w:hanging="360"/>
      </w:pPr>
      <w:rPr>
        <w:rFonts w:ascii="Calibri" w:eastAsia="Calibri" w:hAnsi="Calibri" w:cs="Calibri"/>
        <w:b/>
        <w:i w:val="0"/>
        <w:smallCaps w:val="0"/>
        <w:strike w:val="0"/>
        <w:sz w:val="22"/>
        <w:szCs w:val="22"/>
        <w:vertAlign w:val="baseline"/>
      </w:rPr>
    </w:lvl>
    <w:lvl w:ilvl="2">
      <w:numFmt w:val="bullet"/>
      <w:lvlText w:val="•"/>
      <w:lvlJc w:val="left"/>
      <w:pPr>
        <w:ind w:left="1631" w:hanging="392"/>
      </w:pPr>
    </w:lvl>
    <w:lvl w:ilvl="3">
      <w:start w:val="1"/>
      <w:numFmt w:val="lowerLetter"/>
      <w:lvlText w:val="%4)"/>
      <w:lvlJc w:val="left"/>
      <w:pPr>
        <w:ind w:left="1339" w:hanging="360"/>
      </w:pPr>
    </w:lvl>
    <w:lvl w:ilvl="4">
      <w:numFmt w:val="bullet"/>
      <w:lvlText w:val="•"/>
      <w:lvlJc w:val="left"/>
      <w:pPr>
        <w:ind w:left="3853" w:hanging="392"/>
      </w:pPr>
    </w:lvl>
    <w:lvl w:ilvl="5">
      <w:numFmt w:val="bullet"/>
      <w:lvlText w:val="•"/>
      <w:lvlJc w:val="left"/>
      <w:pPr>
        <w:ind w:left="4964" w:hanging="392"/>
      </w:pPr>
    </w:lvl>
    <w:lvl w:ilvl="6">
      <w:numFmt w:val="bullet"/>
      <w:lvlText w:val="•"/>
      <w:lvlJc w:val="left"/>
      <w:pPr>
        <w:ind w:left="6075" w:hanging="392"/>
      </w:pPr>
    </w:lvl>
    <w:lvl w:ilvl="7">
      <w:numFmt w:val="bullet"/>
      <w:lvlText w:val="•"/>
      <w:lvlJc w:val="left"/>
      <w:pPr>
        <w:ind w:left="7186" w:hanging="392"/>
      </w:pPr>
    </w:lvl>
    <w:lvl w:ilvl="8">
      <w:numFmt w:val="bullet"/>
      <w:lvlText w:val="•"/>
      <w:lvlJc w:val="left"/>
      <w:pPr>
        <w:ind w:left="8297" w:hanging="392"/>
      </w:pPr>
    </w:lvl>
  </w:abstractNum>
  <w:abstractNum w:abstractNumId="103" w15:restartNumberingAfterBreak="0">
    <w:nsid w:val="72475EE6"/>
    <w:multiLevelType w:val="hybridMultilevel"/>
    <w:tmpl w:val="AA448930"/>
    <w:lvl w:ilvl="0" w:tplc="FFCAA6D6">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33B6328"/>
    <w:multiLevelType w:val="multilevel"/>
    <w:tmpl w:val="2FBEFCB8"/>
    <w:lvl w:ilvl="0">
      <w:start w:val="1"/>
      <w:numFmt w:val="lowerLetter"/>
      <w:lvlText w:val="%1)"/>
      <w:lvlJc w:val="right"/>
      <w:pPr>
        <w:ind w:left="360" w:hanging="360"/>
      </w:pPr>
      <w:rPr>
        <w:rFonts w:ascii="Calibri" w:hAnsi="Calibri" w:hint="default"/>
        <w:b w:val="0"/>
        <w:i w:val="0"/>
        <w:caps w:val="0"/>
        <w:smallCaps w:val="0"/>
        <w:strike w:val="0"/>
        <w:dstrike w:val="0"/>
        <w:vanish w:val="0"/>
        <w:color w:val="auto"/>
        <w:spacing w:val="-1"/>
        <w:w w:val="99"/>
        <w:position w:val="0"/>
        <w:sz w:val="24"/>
        <w:szCs w:val="24"/>
        <w:vertAlign w:val="baseli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5" w15:restartNumberingAfterBreak="0">
    <w:nsid w:val="745B2505"/>
    <w:multiLevelType w:val="hybridMultilevel"/>
    <w:tmpl w:val="D9AAF2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6" w15:restartNumberingAfterBreak="0">
    <w:nsid w:val="750F0992"/>
    <w:multiLevelType w:val="multilevel"/>
    <w:tmpl w:val="6636AFA2"/>
    <w:lvl w:ilvl="0">
      <w:start w:val="1"/>
      <w:numFmt w:val="bullet"/>
      <w:lvlText w:val="-"/>
      <w:lvlJc w:val="left"/>
      <w:pPr>
        <w:ind w:left="1440" w:hanging="360"/>
      </w:pPr>
      <w:rPr>
        <w:rFonts w:ascii="Calibri" w:hAnsi="Calibri"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07" w15:restartNumberingAfterBreak="0">
    <w:nsid w:val="762240A3"/>
    <w:multiLevelType w:val="multilevel"/>
    <w:tmpl w:val="E5207D80"/>
    <w:lvl w:ilvl="0">
      <w:start w:val="5"/>
      <w:numFmt w:val="decimal"/>
      <w:lvlText w:val="%1."/>
      <w:lvlJc w:val="left"/>
      <w:pPr>
        <w:tabs>
          <w:tab w:val="num" w:pos="0"/>
        </w:tabs>
        <w:ind w:left="685" w:hanging="567"/>
      </w:pPr>
      <w:rPr>
        <w:rFonts w:ascii="Calibri" w:eastAsia="Calibri" w:hAnsi="Calibri" w:cs="Calibri"/>
        <w:b/>
        <w:bCs/>
        <w:color w:val="1F487C"/>
        <w:w w:val="100"/>
        <w:sz w:val="22"/>
        <w:szCs w:val="22"/>
        <w:lang w:val="it-IT" w:eastAsia="en-US" w:bidi="ar-SA"/>
      </w:rPr>
    </w:lvl>
    <w:lvl w:ilvl="1">
      <w:start w:val="1"/>
      <w:numFmt w:val="decimal"/>
      <w:lvlText w:val="%1.%2"/>
      <w:lvlJc w:val="left"/>
      <w:pPr>
        <w:tabs>
          <w:tab w:val="num" w:pos="0"/>
        </w:tabs>
        <w:ind w:left="685" w:hanging="567"/>
      </w:pPr>
      <w:rPr>
        <w:rFonts w:ascii="Calibri" w:eastAsia="Calibri" w:hAnsi="Calibri" w:cs="Calibri"/>
        <w:b/>
        <w:bCs/>
        <w:color w:val="1F487C"/>
        <w:spacing w:val="-2"/>
        <w:w w:val="100"/>
        <w:sz w:val="22"/>
        <w:szCs w:val="22"/>
        <w:lang w:val="it-IT" w:eastAsia="en-US" w:bidi="ar-SA"/>
      </w:rPr>
    </w:lvl>
    <w:lvl w:ilvl="2">
      <w:start w:val="1"/>
      <w:numFmt w:val="decimal"/>
      <w:lvlText w:val="%3."/>
      <w:lvlJc w:val="left"/>
      <w:pPr>
        <w:tabs>
          <w:tab w:val="num" w:pos="0"/>
        </w:tabs>
        <w:ind w:left="685" w:hanging="425"/>
      </w:pPr>
      <w:rPr>
        <w:rFonts w:ascii="Calibri" w:eastAsia="Calibri" w:hAnsi="Calibri" w:cs="Calibri"/>
        <w:color w:val="000009"/>
        <w:w w:val="100"/>
        <w:sz w:val="22"/>
        <w:szCs w:val="22"/>
        <w:lang w:val="it-IT" w:eastAsia="en-US" w:bidi="ar-SA"/>
      </w:rPr>
    </w:lvl>
    <w:lvl w:ilvl="3">
      <w:start w:val="1"/>
      <w:numFmt w:val="lowerLetter"/>
      <w:lvlText w:val="%4."/>
      <w:lvlJc w:val="left"/>
      <w:pPr>
        <w:tabs>
          <w:tab w:val="num" w:pos="0"/>
        </w:tabs>
        <w:ind w:left="1112" w:hanging="425"/>
      </w:pPr>
      <w:rPr>
        <w:rFonts w:ascii="Calibri" w:eastAsia="Calibri" w:hAnsi="Calibri" w:cs="Calibri"/>
        <w:color w:val="000009"/>
        <w:spacing w:val="-1"/>
        <w:w w:val="100"/>
        <w:sz w:val="22"/>
        <w:szCs w:val="22"/>
        <w:lang w:val="it-IT" w:eastAsia="en-US" w:bidi="ar-SA"/>
      </w:rPr>
    </w:lvl>
    <w:lvl w:ilvl="4">
      <w:numFmt w:val="bullet"/>
      <w:lvlText w:val=""/>
      <w:lvlJc w:val="left"/>
      <w:pPr>
        <w:tabs>
          <w:tab w:val="num" w:pos="0"/>
        </w:tabs>
        <w:ind w:left="3276" w:hanging="425"/>
      </w:pPr>
      <w:rPr>
        <w:rFonts w:ascii="Symbol" w:hAnsi="Symbol" w:cs="Symbol" w:hint="default"/>
        <w:lang w:val="it-IT" w:eastAsia="en-US" w:bidi="ar-SA"/>
      </w:rPr>
    </w:lvl>
    <w:lvl w:ilvl="5">
      <w:numFmt w:val="bullet"/>
      <w:lvlText w:val=""/>
      <w:lvlJc w:val="left"/>
      <w:pPr>
        <w:tabs>
          <w:tab w:val="num" w:pos="0"/>
        </w:tabs>
        <w:ind w:left="4354" w:hanging="425"/>
      </w:pPr>
      <w:rPr>
        <w:rFonts w:ascii="Symbol" w:hAnsi="Symbol" w:cs="Symbol" w:hint="default"/>
        <w:lang w:val="it-IT" w:eastAsia="en-US" w:bidi="ar-SA"/>
      </w:rPr>
    </w:lvl>
    <w:lvl w:ilvl="6">
      <w:numFmt w:val="bullet"/>
      <w:lvlText w:val=""/>
      <w:lvlJc w:val="left"/>
      <w:pPr>
        <w:tabs>
          <w:tab w:val="num" w:pos="0"/>
        </w:tabs>
        <w:ind w:left="5433" w:hanging="425"/>
      </w:pPr>
      <w:rPr>
        <w:rFonts w:ascii="Symbol" w:hAnsi="Symbol" w:cs="Symbol" w:hint="default"/>
        <w:lang w:val="it-IT" w:eastAsia="en-US" w:bidi="ar-SA"/>
      </w:rPr>
    </w:lvl>
    <w:lvl w:ilvl="7">
      <w:numFmt w:val="bullet"/>
      <w:lvlText w:val=""/>
      <w:lvlJc w:val="left"/>
      <w:pPr>
        <w:tabs>
          <w:tab w:val="num" w:pos="0"/>
        </w:tabs>
        <w:ind w:left="6511" w:hanging="425"/>
      </w:pPr>
      <w:rPr>
        <w:rFonts w:ascii="Symbol" w:hAnsi="Symbol" w:cs="Symbol" w:hint="default"/>
        <w:lang w:val="it-IT" w:eastAsia="en-US" w:bidi="ar-SA"/>
      </w:rPr>
    </w:lvl>
    <w:lvl w:ilvl="8">
      <w:numFmt w:val="bullet"/>
      <w:lvlText w:val=""/>
      <w:lvlJc w:val="left"/>
      <w:pPr>
        <w:tabs>
          <w:tab w:val="num" w:pos="0"/>
        </w:tabs>
        <w:ind w:left="7589" w:hanging="425"/>
      </w:pPr>
      <w:rPr>
        <w:rFonts w:ascii="Symbol" w:hAnsi="Symbol" w:cs="Symbol" w:hint="default"/>
        <w:lang w:val="it-IT" w:eastAsia="en-US" w:bidi="ar-SA"/>
      </w:rPr>
    </w:lvl>
  </w:abstractNum>
  <w:abstractNum w:abstractNumId="108" w15:restartNumberingAfterBreak="0">
    <w:nsid w:val="762E1F1A"/>
    <w:multiLevelType w:val="hybridMultilevel"/>
    <w:tmpl w:val="556CA01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95C0DBD"/>
    <w:multiLevelType w:val="hybridMultilevel"/>
    <w:tmpl w:val="8BDE4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AFE2D79"/>
    <w:multiLevelType w:val="hybridMultilevel"/>
    <w:tmpl w:val="B9E079D0"/>
    <w:lvl w:ilvl="0" w:tplc="80CA66AE">
      <w:start w:val="1"/>
      <w:numFmt w:val="decimal"/>
      <w:lvlText w:val="%1."/>
      <w:lvlJc w:val="left"/>
      <w:pPr>
        <w:ind w:left="720" w:hanging="360"/>
      </w:pPr>
      <w:rPr>
        <w:rFonts w:ascii="Calibri" w:hAnsi="Calibri" w:hint="default"/>
        <w:b w:val="0"/>
        <w:i w:val="0"/>
        <w:caps w:val="0"/>
        <w:strike w:val="0"/>
        <w:dstrike w:val="0"/>
        <w:vanish w:val="0"/>
        <w:color w:val="auto"/>
        <w:spacing w:val="0"/>
        <w:w w:val="100"/>
        <w:position w:val="0"/>
        <w:sz w:val="24"/>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1" w15:restartNumberingAfterBreak="0">
    <w:nsid w:val="7C4711BF"/>
    <w:multiLevelType w:val="multilevel"/>
    <w:tmpl w:val="2E54AC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15:restartNumberingAfterBreak="0">
    <w:nsid w:val="7CB4564C"/>
    <w:multiLevelType w:val="hybridMultilevel"/>
    <w:tmpl w:val="AF3AB20A"/>
    <w:lvl w:ilvl="0" w:tplc="053C0702">
      <w:start w:val="1"/>
      <w:numFmt w:val="lowerLetter"/>
      <w:lvlText w:val="%1)"/>
      <w:lvlJc w:val="left"/>
      <w:pPr>
        <w:ind w:left="720" w:hanging="360"/>
      </w:pPr>
      <w:rPr>
        <w:rFonts w:ascii="Calibri" w:hAnsi="Calibri" w:hint="default"/>
        <w:b w:val="0"/>
        <w:i w:val="0"/>
        <w:caps w:val="0"/>
        <w:strike w:val="0"/>
        <w:dstrike w:val="0"/>
        <w:vanish w:val="0"/>
        <w:spacing w:val="0"/>
        <w:w w:val="100"/>
        <w:position w:val="0"/>
        <w:sz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3" w15:restartNumberingAfterBreak="0">
    <w:nsid w:val="7EC64ACF"/>
    <w:multiLevelType w:val="multilevel"/>
    <w:tmpl w:val="7AAA4AE8"/>
    <w:lvl w:ilvl="0">
      <w:start w:val="1"/>
      <w:numFmt w:val="decimal"/>
      <w:lvlText w:val="%1."/>
      <w:lvlJc w:val="left"/>
      <w:pPr>
        <w:tabs>
          <w:tab w:val="num" w:pos="0"/>
        </w:tabs>
        <w:ind w:left="360" w:hanging="360"/>
      </w:pPr>
      <w:rPr>
        <w:rFonts w:eastAsia="MS Mincho" w:hint="default"/>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24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5040" w:hanging="1440"/>
      </w:pPr>
      <w:rPr>
        <w:rFonts w:hint="default"/>
      </w:rPr>
    </w:lvl>
    <w:lvl w:ilvl="6">
      <w:start w:val="1"/>
      <w:numFmt w:val="decimal"/>
      <w:isLgl/>
      <w:lvlText w:val="%1.%2.%3.%4.%5.%6.%7"/>
      <w:lvlJc w:val="left"/>
      <w:pPr>
        <w:ind w:left="5760" w:hanging="1440"/>
      </w:pPr>
      <w:rPr>
        <w:rFonts w:hint="default"/>
      </w:rPr>
    </w:lvl>
    <w:lvl w:ilvl="7">
      <w:start w:val="1"/>
      <w:numFmt w:val="decimal"/>
      <w:isLgl/>
      <w:lvlText w:val="%1.%2.%3.%4.%5.%6.%7.%8"/>
      <w:lvlJc w:val="left"/>
      <w:pPr>
        <w:ind w:left="6840" w:hanging="1800"/>
      </w:pPr>
      <w:rPr>
        <w:rFonts w:hint="default"/>
      </w:rPr>
    </w:lvl>
    <w:lvl w:ilvl="8">
      <w:start w:val="1"/>
      <w:numFmt w:val="decimal"/>
      <w:isLgl/>
      <w:lvlText w:val="%1.%2.%3.%4.%5.%6.%7.%8.%9"/>
      <w:lvlJc w:val="left"/>
      <w:pPr>
        <w:ind w:left="7920" w:hanging="2160"/>
      </w:pPr>
      <w:rPr>
        <w:rFonts w:hint="default"/>
      </w:rPr>
    </w:lvl>
  </w:abstractNum>
  <w:abstractNum w:abstractNumId="114" w15:restartNumberingAfterBreak="0">
    <w:nsid w:val="7FA93F8A"/>
    <w:multiLevelType w:val="multilevel"/>
    <w:tmpl w:val="D026B896"/>
    <w:lvl w:ilvl="0">
      <w:start w:val="1"/>
      <w:numFmt w:val="decimal"/>
      <w:lvlText w:val="%1."/>
      <w:lvlJc w:val="left"/>
      <w:pPr>
        <w:ind w:left="363" w:hanging="360"/>
      </w:pPr>
      <w:rPr>
        <w:rFonts w:ascii="Calibri" w:hAnsi="Calibri" w:hint="default"/>
        <w:b w:val="0"/>
        <w:i w:val="0"/>
        <w:caps w:val="0"/>
        <w:strike w:val="0"/>
        <w:dstrike w:val="0"/>
        <w:vanish w:val="0"/>
        <w:color w:val="44546A"/>
        <w:spacing w:val="0"/>
        <w:w w:val="100"/>
        <w:position w:val="0"/>
        <w:sz w:val="22"/>
        <w:szCs w:val="10"/>
        <w:vertAlign w:val="baseline"/>
      </w:rPr>
    </w:lvl>
    <w:lvl w:ilvl="1">
      <w:start w:val="5"/>
      <w:numFmt w:val="decimal"/>
      <w:isLgl/>
      <w:lvlText w:val="%1.%2"/>
      <w:lvlJc w:val="left"/>
      <w:pPr>
        <w:ind w:left="517" w:hanging="375"/>
      </w:pPr>
      <w:rPr>
        <w:rFonts w:hint="default"/>
      </w:rPr>
    </w:lvl>
    <w:lvl w:ilvl="2">
      <w:start w:val="1"/>
      <w:numFmt w:val="decimal"/>
      <w:isLgl/>
      <w:lvlText w:val="%1.%2.%3"/>
      <w:lvlJc w:val="left"/>
      <w:pPr>
        <w:ind w:left="1001" w:hanging="720"/>
      </w:pPr>
      <w:rPr>
        <w:rFonts w:hint="default"/>
      </w:rPr>
    </w:lvl>
    <w:lvl w:ilvl="3">
      <w:start w:val="1"/>
      <w:numFmt w:val="decimal"/>
      <w:isLgl/>
      <w:lvlText w:val="%1.%2.%3.%4"/>
      <w:lvlJc w:val="left"/>
      <w:pPr>
        <w:ind w:left="1500" w:hanging="1080"/>
      </w:pPr>
      <w:rPr>
        <w:rFonts w:hint="default"/>
      </w:rPr>
    </w:lvl>
    <w:lvl w:ilvl="4">
      <w:start w:val="1"/>
      <w:numFmt w:val="decimal"/>
      <w:isLgl/>
      <w:lvlText w:val="%1.%2.%3.%4.%5"/>
      <w:lvlJc w:val="left"/>
      <w:pPr>
        <w:ind w:left="1639" w:hanging="1080"/>
      </w:pPr>
      <w:rPr>
        <w:rFonts w:hint="default"/>
      </w:rPr>
    </w:lvl>
    <w:lvl w:ilvl="5">
      <w:start w:val="1"/>
      <w:numFmt w:val="decimal"/>
      <w:isLgl/>
      <w:lvlText w:val="%1.%2.%3.%4.%5.%6"/>
      <w:lvlJc w:val="left"/>
      <w:pPr>
        <w:ind w:left="2138" w:hanging="1440"/>
      </w:pPr>
      <w:rPr>
        <w:rFonts w:hint="default"/>
      </w:rPr>
    </w:lvl>
    <w:lvl w:ilvl="6">
      <w:start w:val="1"/>
      <w:numFmt w:val="decimal"/>
      <w:isLgl/>
      <w:lvlText w:val="%1.%2.%3.%4.%5.%6.%7"/>
      <w:lvlJc w:val="left"/>
      <w:pPr>
        <w:ind w:left="2277" w:hanging="1440"/>
      </w:pPr>
      <w:rPr>
        <w:rFonts w:hint="default"/>
      </w:rPr>
    </w:lvl>
    <w:lvl w:ilvl="7">
      <w:start w:val="1"/>
      <w:numFmt w:val="decimal"/>
      <w:isLgl/>
      <w:lvlText w:val="%1.%2.%3.%4.%5.%6.%7.%8"/>
      <w:lvlJc w:val="left"/>
      <w:pPr>
        <w:ind w:left="2776" w:hanging="1800"/>
      </w:pPr>
      <w:rPr>
        <w:rFonts w:hint="default"/>
      </w:rPr>
    </w:lvl>
    <w:lvl w:ilvl="8">
      <w:start w:val="1"/>
      <w:numFmt w:val="decimal"/>
      <w:isLgl/>
      <w:lvlText w:val="%1.%2.%3.%4.%5.%6.%7.%8.%9"/>
      <w:lvlJc w:val="left"/>
      <w:pPr>
        <w:ind w:left="3275" w:hanging="2160"/>
      </w:pPr>
      <w:rPr>
        <w:rFonts w:hint="default"/>
      </w:rPr>
    </w:lvl>
  </w:abstractNum>
  <w:num w:numId="1" w16cid:durableId="1490900786">
    <w:abstractNumId w:val="1"/>
  </w:num>
  <w:num w:numId="2" w16cid:durableId="826243819">
    <w:abstractNumId w:val="72"/>
  </w:num>
  <w:num w:numId="3" w16cid:durableId="1179008265">
    <w:abstractNumId w:val="32"/>
  </w:num>
  <w:num w:numId="4" w16cid:durableId="321470092">
    <w:abstractNumId w:val="84"/>
  </w:num>
  <w:num w:numId="5" w16cid:durableId="1158617762">
    <w:abstractNumId w:val="50"/>
  </w:num>
  <w:num w:numId="6" w16cid:durableId="1884248746">
    <w:abstractNumId w:val="88"/>
  </w:num>
  <w:num w:numId="7" w16cid:durableId="582223340">
    <w:abstractNumId w:val="114"/>
  </w:num>
  <w:num w:numId="8" w16cid:durableId="84693385">
    <w:abstractNumId w:val="60"/>
  </w:num>
  <w:num w:numId="9" w16cid:durableId="584850729">
    <w:abstractNumId w:val="98"/>
  </w:num>
  <w:num w:numId="10" w16cid:durableId="1361783683">
    <w:abstractNumId w:val="59"/>
  </w:num>
  <w:num w:numId="11" w16cid:durableId="738984599">
    <w:abstractNumId w:val="5"/>
  </w:num>
  <w:num w:numId="12" w16cid:durableId="1329362439">
    <w:abstractNumId w:val="110"/>
  </w:num>
  <w:num w:numId="13" w16cid:durableId="1477717543">
    <w:abstractNumId w:val="54"/>
  </w:num>
  <w:num w:numId="14" w16cid:durableId="1280644849">
    <w:abstractNumId w:val="4"/>
  </w:num>
  <w:num w:numId="15" w16cid:durableId="1226065446">
    <w:abstractNumId w:val="11"/>
  </w:num>
  <w:num w:numId="16" w16cid:durableId="593440295">
    <w:abstractNumId w:val="21"/>
  </w:num>
  <w:num w:numId="17" w16cid:durableId="1678265392">
    <w:abstractNumId w:val="86"/>
  </w:num>
  <w:num w:numId="18" w16cid:durableId="2048529212">
    <w:abstractNumId w:val="112"/>
  </w:num>
  <w:num w:numId="19" w16cid:durableId="1808551130">
    <w:abstractNumId w:val="113"/>
  </w:num>
  <w:num w:numId="20" w16cid:durableId="1531725869">
    <w:abstractNumId w:val="18"/>
  </w:num>
  <w:num w:numId="21" w16cid:durableId="1022320282">
    <w:abstractNumId w:val="71"/>
  </w:num>
  <w:num w:numId="22" w16cid:durableId="2072536859">
    <w:abstractNumId w:val="42"/>
  </w:num>
  <w:num w:numId="23" w16cid:durableId="740373128">
    <w:abstractNumId w:val="31"/>
  </w:num>
  <w:num w:numId="24" w16cid:durableId="2077118610">
    <w:abstractNumId w:val="33"/>
  </w:num>
  <w:num w:numId="25" w16cid:durableId="1367566064">
    <w:abstractNumId w:val="29"/>
  </w:num>
  <w:num w:numId="26" w16cid:durableId="1674989792">
    <w:abstractNumId w:val="46"/>
  </w:num>
  <w:num w:numId="27" w16cid:durableId="1975259117">
    <w:abstractNumId w:val="37"/>
  </w:num>
  <w:num w:numId="28" w16cid:durableId="1886210445">
    <w:abstractNumId w:val="28"/>
  </w:num>
  <w:num w:numId="29" w16cid:durableId="446245007">
    <w:abstractNumId w:val="58"/>
  </w:num>
  <w:num w:numId="30" w16cid:durableId="796753596">
    <w:abstractNumId w:val="67"/>
  </w:num>
  <w:num w:numId="31" w16cid:durableId="876702004">
    <w:abstractNumId w:val="81"/>
  </w:num>
  <w:num w:numId="32" w16cid:durableId="146558043">
    <w:abstractNumId w:val="39"/>
  </w:num>
  <w:num w:numId="33" w16cid:durableId="1100224040">
    <w:abstractNumId w:val="65"/>
  </w:num>
  <w:num w:numId="34" w16cid:durableId="1337264438">
    <w:abstractNumId w:val="53"/>
  </w:num>
  <w:num w:numId="35" w16cid:durableId="1807549705">
    <w:abstractNumId w:val="73"/>
  </w:num>
  <w:num w:numId="36" w16cid:durableId="1175339699">
    <w:abstractNumId w:val="61"/>
  </w:num>
  <w:num w:numId="37" w16cid:durableId="1922987194">
    <w:abstractNumId w:val="104"/>
  </w:num>
  <w:num w:numId="38" w16cid:durableId="745342192">
    <w:abstractNumId w:val="79"/>
  </w:num>
  <w:num w:numId="39" w16cid:durableId="991181263">
    <w:abstractNumId w:val="78"/>
  </w:num>
  <w:num w:numId="40" w16cid:durableId="1531602341">
    <w:abstractNumId w:val="47"/>
  </w:num>
  <w:num w:numId="41" w16cid:durableId="1335575309">
    <w:abstractNumId w:val="82"/>
  </w:num>
  <w:num w:numId="42" w16cid:durableId="962424388">
    <w:abstractNumId w:val="62"/>
  </w:num>
  <w:num w:numId="43" w16cid:durableId="69080770">
    <w:abstractNumId w:val="44"/>
  </w:num>
  <w:num w:numId="44" w16cid:durableId="1487016232">
    <w:abstractNumId w:val="49"/>
  </w:num>
  <w:num w:numId="45" w16cid:durableId="104812572">
    <w:abstractNumId w:val="38"/>
  </w:num>
  <w:num w:numId="46" w16cid:durableId="1597982661">
    <w:abstractNumId w:val="23"/>
  </w:num>
  <w:num w:numId="47" w16cid:durableId="1522815768">
    <w:abstractNumId w:val="69"/>
  </w:num>
  <w:num w:numId="48" w16cid:durableId="189420544">
    <w:abstractNumId w:val="40"/>
  </w:num>
  <w:num w:numId="49" w16cid:durableId="1221132728">
    <w:abstractNumId w:val="92"/>
  </w:num>
  <w:num w:numId="50" w16cid:durableId="148450949">
    <w:abstractNumId w:val="70"/>
  </w:num>
  <w:num w:numId="51" w16cid:durableId="2039895202">
    <w:abstractNumId w:val="24"/>
  </w:num>
  <w:num w:numId="52" w16cid:durableId="220791734">
    <w:abstractNumId w:val="99"/>
  </w:num>
  <w:num w:numId="53" w16cid:durableId="1427463499">
    <w:abstractNumId w:val="77"/>
  </w:num>
  <w:num w:numId="54" w16cid:durableId="996769050">
    <w:abstractNumId w:val="94"/>
  </w:num>
  <w:num w:numId="55" w16cid:durableId="497040566">
    <w:abstractNumId w:val="89"/>
  </w:num>
  <w:num w:numId="56" w16cid:durableId="248857513">
    <w:abstractNumId w:val="30"/>
  </w:num>
  <w:num w:numId="57" w16cid:durableId="621107788">
    <w:abstractNumId w:val="109"/>
  </w:num>
  <w:num w:numId="58" w16cid:durableId="2111847531">
    <w:abstractNumId w:val="55"/>
  </w:num>
  <w:num w:numId="59" w16cid:durableId="836070627">
    <w:abstractNumId w:val="103"/>
  </w:num>
  <w:num w:numId="60" w16cid:durableId="88350881">
    <w:abstractNumId w:val="106"/>
  </w:num>
  <w:num w:numId="61" w16cid:durableId="517542882">
    <w:abstractNumId w:val="43"/>
  </w:num>
  <w:num w:numId="62" w16cid:durableId="1104308794">
    <w:abstractNumId w:val="34"/>
  </w:num>
  <w:num w:numId="63" w16cid:durableId="335957025">
    <w:abstractNumId w:val="101"/>
  </w:num>
  <w:num w:numId="64" w16cid:durableId="1685595896">
    <w:abstractNumId w:val="111"/>
  </w:num>
  <w:num w:numId="65" w16cid:durableId="544828605">
    <w:abstractNumId w:val="48"/>
  </w:num>
  <w:num w:numId="66" w16cid:durableId="547687215">
    <w:abstractNumId w:val="76"/>
  </w:num>
  <w:num w:numId="67" w16cid:durableId="10228721">
    <w:abstractNumId w:val="35"/>
  </w:num>
  <w:num w:numId="68" w16cid:durableId="324825674">
    <w:abstractNumId w:val="100"/>
  </w:num>
  <w:num w:numId="69" w16cid:durableId="185794860">
    <w:abstractNumId w:val="97"/>
  </w:num>
  <w:num w:numId="70" w16cid:durableId="1524397055">
    <w:abstractNumId w:val="80"/>
  </w:num>
  <w:num w:numId="71" w16cid:durableId="607859021">
    <w:abstractNumId w:val="96"/>
  </w:num>
  <w:num w:numId="72" w16cid:durableId="482281507">
    <w:abstractNumId w:val="25"/>
  </w:num>
  <w:num w:numId="73" w16cid:durableId="1500849065">
    <w:abstractNumId w:val="75"/>
  </w:num>
  <w:num w:numId="74" w16cid:durableId="1738478079">
    <w:abstractNumId w:val="56"/>
  </w:num>
  <w:num w:numId="75" w16cid:durableId="1194616482">
    <w:abstractNumId w:val="91"/>
  </w:num>
  <w:num w:numId="76" w16cid:durableId="151414194">
    <w:abstractNumId w:val="95"/>
  </w:num>
  <w:num w:numId="77" w16cid:durableId="712970512">
    <w:abstractNumId w:val="102"/>
  </w:num>
  <w:num w:numId="78" w16cid:durableId="999117915">
    <w:abstractNumId w:val="107"/>
  </w:num>
  <w:num w:numId="79" w16cid:durableId="1340156665">
    <w:abstractNumId w:val="26"/>
  </w:num>
  <w:num w:numId="80" w16cid:durableId="1398936432">
    <w:abstractNumId w:val="108"/>
  </w:num>
  <w:num w:numId="81" w16cid:durableId="842863995">
    <w:abstractNumId w:val="45"/>
  </w:num>
  <w:num w:numId="82" w16cid:durableId="2141727850">
    <w:abstractNumId w:val="36"/>
  </w:num>
  <w:num w:numId="83" w16cid:durableId="1901015229">
    <w:abstractNumId w:val="63"/>
  </w:num>
  <w:num w:numId="84" w16cid:durableId="1826630847">
    <w:abstractNumId w:val="93"/>
  </w:num>
  <w:num w:numId="85" w16cid:durableId="1679884995">
    <w:abstractNumId w:val="90"/>
  </w:num>
  <w:num w:numId="86" w16cid:durableId="73821926">
    <w:abstractNumId w:val="85"/>
  </w:num>
  <w:num w:numId="87" w16cid:durableId="1751341558">
    <w:abstractNumId w:val="74"/>
  </w:num>
  <w:num w:numId="88" w16cid:durableId="805047242">
    <w:abstractNumId w:val="105"/>
  </w:num>
  <w:num w:numId="89" w16cid:durableId="372653859">
    <w:abstractNumId w:val="68"/>
  </w:num>
  <w:num w:numId="90" w16cid:durableId="1823890292">
    <w:abstractNumId w:val="0"/>
  </w:num>
  <w:num w:numId="91" w16cid:durableId="379090474">
    <w:abstractNumId w:val="2"/>
  </w:num>
  <w:num w:numId="92" w16cid:durableId="499194665">
    <w:abstractNumId w:val="66"/>
  </w:num>
  <w:num w:numId="93" w16cid:durableId="1305618856">
    <w:abstractNumId w:val="41"/>
  </w:num>
  <w:num w:numId="94" w16cid:durableId="1575316156">
    <w:abstractNumId w:val="83"/>
  </w:num>
  <w:num w:numId="95" w16cid:durableId="2037004823">
    <w:abstractNumId w:val="87"/>
  </w:num>
  <w:num w:numId="96" w16cid:durableId="1754811993">
    <w:abstractNumId w:val="57"/>
  </w:num>
  <w:num w:numId="97" w16cid:durableId="985549997">
    <w:abstractNumId w:val="51"/>
  </w:num>
  <w:num w:numId="98" w16cid:durableId="1438258723">
    <w:abstractNumId w:val="27"/>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9"/>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656"/>
    <w:rsid w:val="0000127E"/>
    <w:rsid w:val="00014CAC"/>
    <w:rsid w:val="000160A2"/>
    <w:rsid w:val="00017065"/>
    <w:rsid w:val="00025AE7"/>
    <w:rsid w:val="00033E15"/>
    <w:rsid w:val="00040B50"/>
    <w:rsid w:val="000550DF"/>
    <w:rsid w:val="00061148"/>
    <w:rsid w:val="000675F4"/>
    <w:rsid w:val="00067B59"/>
    <w:rsid w:val="000727B0"/>
    <w:rsid w:val="000807AF"/>
    <w:rsid w:val="0008127F"/>
    <w:rsid w:val="00083683"/>
    <w:rsid w:val="000914C1"/>
    <w:rsid w:val="0009281A"/>
    <w:rsid w:val="00094513"/>
    <w:rsid w:val="000951C3"/>
    <w:rsid w:val="00095E92"/>
    <w:rsid w:val="000A1ED2"/>
    <w:rsid w:val="000A3656"/>
    <w:rsid w:val="000A50DF"/>
    <w:rsid w:val="000B1D87"/>
    <w:rsid w:val="000B41E4"/>
    <w:rsid w:val="000C6B47"/>
    <w:rsid w:val="000D3AD6"/>
    <w:rsid w:val="000D5A89"/>
    <w:rsid w:val="000E5593"/>
    <w:rsid w:val="000E71BD"/>
    <w:rsid w:val="000E7335"/>
    <w:rsid w:val="000E7EE4"/>
    <w:rsid w:val="001009E9"/>
    <w:rsid w:val="00102F17"/>
    <w:rsid w:val="001109D3"/>
    <w:rsid w:val="0011571E"/>
    <w:rsid w:val="00117431"/>
    <w:rsid w:val="00121501"/>
    <w:rsid w:val="001228F8"/>
    <w:rsid w:val="00122DFD"/>
    <w:rsid w:val="00126C96"/>
    <w:rsid w:val="001307E8"/>
    <w:rsid w:val="001376B1"/>
    <w:rsid w:val="00140715"/>
    <w:rsid w:val="0014082A"/>
    <w:rsid w:val="001413D9"/>
    <w:rsid w:val="001433A7"/>
    <w:rsid w:val="00144257"/>
    <w:rsid w:val="00145DFA"/>
    <w:rsid w:val="00146059"/>
    <w:rsid w:val="00154DCD"/>
    <w:rsid w:val="00155570"/>
    <w:rsid w:val="00157C16"/>
    <w:rsid w:val="001626D8"/>
    <w:rsid w:val="00162E41"/>
    <w:rsid w:val="00165C2F"/>
    <w:rsid w:val="00170666"/>
    <w:rsid w:val="0017456A"/>
    <w:rsid w:val="0019476A"/>
    <w:rsid w:val="00196A93"/>
    <w:rsid w:val="001B1E62"/>
    <w:rsid w:val="001B48D1"/>
    <w:rsid w:val="001C785D"/>
    <w:rsid w:val="001E0346"/>
    <w:rsid w:val="001E1148"/>
    <w:rsid w:val="001E2F29"/>
    <w:rsid w:val="001E3DBA"/>
    <w:rsid w:val="001E63BD"/>
    <w:rsid w:val="001F4BB3"/>
    <w:rsid w:val="00200956"/>
    <w:rsid w:val="00200980"/>
    <w:rsid w:val="00216C24"/>
    <w:rsid w:val="0021707D"/>
    <w:rsid w:val="002265D0"/>
    <w:rsid w:val="00242218"/>
    <w:rsid w:val="00244486"/>
    <w:rsid w:val="00244D4B"/>
    <w:rsid w:val="00244E10"/>
    <w:rsid w:val="00250320"/>
    <w:rsid w:val="002505CA"/>
    <w:rsid w:val="00251405"/>
    <w:rsid w:val="002521B7"/>
    <w:rsid w:val="002626DB"/>
    <w:rsid w:val="002658CD"/>
    <w:rsid w:val="00267571"/>
    <w:rsid w:val="00270E79"/>
    <w:rsid w:val="002735E7"/>
    <w:rsid w:val="00274A95"/>
    <w:rsid w:val="00281445"/>
    <w:rsid w:val="00285962"/>
    <w:rsid w:val="00286F4F"/>
    <w:rsid w:val="002871C6"/>
    <w:rsid w:val="00287AEF"/>
    <w:rsid w:val="00291407"/>
    <w:rsid w:val="00292620"/>
    <w:rsid w:val="00294D2D"/>
    <w:rsid w:val="002A4757"/>
    <w:rsid w:val="002A4C91"/>
    <w:rsid w:val="002A6018"/>
    <w:rsid w:val="002A6093"/>
    <w:rsid w:val="002A67FE"/>
    <w:rsid w:val="002A6C8E"/>
    <w:rsid w:val="002A76B6"/>
    <w:rsid w:val="002A77BB"/>
    <w:rsid w:val="002B1772"/>
    <w:rsid w:val="002B196F"/>
    <w:rsid w:val="002B3993"/>
    <w:rsid w:val="002B40FF"/>
    <w:rsid w:val="002C2EC5"/>
    <w:rsid w:val="002C6A43"/>
    <w:rsid w:val="002D22D3"/>
    <w:rsid w:val="002D4A71"/>
    <w:rsid w:val="002D6CAB"/>
    <w:rsid w:val="002D7DA9"/>
    <w:rsid w:val="002E51E1"/>
    <w:rsid w:val="002F085B"/>
    <w:rsid w:val="002F12C0"/>
    <w:rsid w:val="002F4F23"/>
    <w:rsid w:val="002F5761"/>
    <w:rsid w:val="002F5B01"/>
    <w:rsid w:val="002F7625"/>
    <w:rsid w:val="002F7C1E"/>
    <w:rsid w:val="00307BCF"/>
    <w:rsid w:val="00310C5A"/>
    <w:rsid w:val="003158BE"/>
    <w:rsid w:val="00316FF8"/>
    <w:rsid w:val="00335E76"/>
    <w:rsid w:val="00347568"/>
    <w:rsid w:val="0034765B"/>
    <w:rsid w:val="00363979"/>
    <w:rsid w:val="00372570"/>
    <w:rsid w:val="00376A8C"/>
    <w:rsid w:val="00380FB8"/>
    <w:rsid w:val="00381535"/>
    <w:rsid w:val="0038274B"/>
    <w:rsid w:val="00391F6A"/>
    <w:rsid w:val="003969A3"/>
    <w:rsid w:val="003971CD"/>
    <w:rsid w:val="003A124A"/>
    <w:rsid w:val="003C1EA5"/>
    <w:rsid w:val="003C2460"/>
    <w:rsid w:val="003C4683"/>
    <w:rsid w:val="003D0DD0"/>
    <w:rsid w:val="003E6540"/>
    <w:rsid w:val="0040074B"/>
    <w:rsid w:val="00400AEB"/>
    <w:rsid w:val="004012FA"/>
    <w:rsid w:val="00406D41"/>
    <w:rsid w:val="00407695"/>
    <w:rsid w:val="00415AFC"/>
    <w:rsid w:val="00420DEE"/>
    <w:rsid w:val="00442393"/>
    <w:rsid w:val="00454604"/>
    <w:rsid w:val="0045727C"/>
    <w:rsid w:val="00457AAB"/>
    <w:rsid w:val="004672BD"/>
    <w:rsid w:val="00477056"/>
    <w:rsid w:val="00481A94"/>
    <w:rsid w:val="00490AFD"/>
    <w:rsid w:val="004913A8"/>
    <w:rsid w:val="004950CD"/>
    <w:rsid w:val="004965C9"/>
    <w:rsid w:val="00497A6B"/>
    <w:rsid w:val="004A044B"/>
    <w:rsid w:val="004A2110"/>
    <w:rsid w:val="004A39AD"/>
    <w:rsid w:val="004A40AC"/>
    <w:rsid w:val="004B515E"/>
    <w:rsid w:val="004B6493"/>
    <w:rsid w:val="004C337E"/>
    <w:rsid w:val="004C4A79"/>
    <w:rsid w:val="004D6446"/>
    <w:rsid w:val="004D6AA7"/>
    <w:rsid w:val="004E4030"/>
    <w:rsid w:val="004E5684"/>
    <w:rsid w:val="004E6F3C"/>
    <w:rsid w:val="004F1549"/>
    <w:rsid w:val="004F5DE6"/>
    <w:rsid w:val="00514109"/>
    <w:rsid w:val="005143D1"/>
    <w:rsid w:val="00522A49"/>
    <w:rsid w:val="00526349"/>
    <w:rsid w:val="0052792F"/>
    <w:rsid w:val="00531913"/>
    <w:rsid w:val="0053581D"/>
    <w:rsid w:val="00541EF5"/>
    <w:rsid w:val="00552115"/>
    <w:rsid w:val="00555CDB"/>
    <w:rsid w:val="00556A4E"/>
    <w:rsid w:val="005713C6"/>
    <w:rsid w:val="00571759"/>
    <w:rsid w:val="00572545"/>
    <w:rsid w:val="005737CC"/>
    <w:rsid w:val="00584697"/>
    <w:rsid w:val="00591912"/>
    <w:rsid w:val="005955B3"/>
    <w:rsid w:val="00595D28"/>
    <w:rsid w:val="005A01D9"/>
    <w:rsid w:val="005A3EB6"/>
    <w:rsid w:val="005A6A2E"/>
    <w:rsid w:val="005B07FF"/>
    <w:rsid w:val="005B3B85"/>
    <w:rsid w:val="005C00D7"/>
    <w:rsid w:val="005C1C21"/>
    <w:rsid w:val="005C3E3E"/>
    <w:rsid w:val="005D35A1"/>
    <w:rsid w:val="005E0106"/>
    <w:rsid w:val="005E092F"/>
    <w:rsid w:val="005E6C15"/>
    <w:rsid w:val="00610D5F"/>
    <w:rsid w:val="00617B74"/>
    <w:rsid w:val="006216D1"/>
    <w:rsid w:val="00624498"/>
    <w:rsid w:val="00625CA1"/>
    <w:rsid w:val="00627B21"/>
    <w:rsid w:val="00630C08"/>
    <w:rsid w:val="0063620A"/>
    <w:rsid w:val="0065145D"/>
    <w:rsid w:val="006539DF"/>
    <w:rsid w:val="006602CF"/>
    <w:rsid w:val="0066058C"/>
    <w:rsid w:val="006705A1"/>
    <w:rsid w:val="006715B0"/>
    <w:rsid w:val="006723F4"/>
    <w:rsid w:val="00673CE4"/>
    <w:rsid w:val="00674E38"/>
    <w:rsid w:val="006767B2"/>
    <w:rsid w:val="006770CF"/>
    <w:rsid w:val="0068506C"/>
    <w:rsid w:val="00685AF2"/>
    <w:rsid w:val="00687CB4"/>
    <w:rsid w:val="00691F45"/>
    <w:rsid w:val="006A172E"/>
    <w:rsid w:val="006A241D"/>
    <w:rsid w:val="006A3106"/>
    <w:rsid w:val="006A4BF2"/>
    <w:rsid w:val="006B22A3"/>
    <w:rsid w:val="006B7932"/>
    <w:rsid w:val="006C4BDA"/>
    <w:rsid w:val="006C580F"/>
    <w:rsid w:val="006D0EEA"/>
    <w:rsid w:val="006D37C4"/>
    <w:rsid w:val="006D4332"/>
    <w:rsid w:val="006D78E8"/>
    <w:rsid w:val="006E7254"/>
    <w:rsid w:val="006E7763"/>
    <w:rsid w:val="006F316A"/>
    <w:rsid w:val="006F3FAD"/>
    <w:rsid w:val="006F7F96"/>
    <w:rsid w:val="00700F00"/>
    <w:rsid w:val="00705A25"/>
    <w:rsid w:val="00713CF0"/>
    <w:rsid w:val="00714692"/>
    <w:rsid w:val="00721D18"/>
    <w:rsid w:val="0072389D"/>
    <w:rsid w:val="00730763"/>
    <w:rsid w:val="0073771E"/>
    <w:rsid w:val="0074347B"/>
    <w:rsid w:val="00745172"/>
    <w:rsid w:val="00745A25"/>
    <w:rsid w:val="00753DA7"/>
    <w:rsid w:val="007672AC"/>
    <w:rsid w:val="007716BF"/>
    <w:rsid w:val="007774F3"/>
    <w:rsid w:val="00787A7A"/>
    <w:rsid w:val="007902D9"/>
    <w:rsid w:val="0079052E"/>
    <w:rsid w:val="00794CF0"/>
    <w:rsid w:val="007A0EB5"/>
    <w:rsid w:val="007A35AD"/>
    <w:rsid w:val="007A38FC"/>
    <w:rsid w:val="007A43DB"/>
    <w:rsid w:val="007A5973"/>
    <w:rsid w:val="007B3B76"/>
    <w:rsid w:val="007B59D6"/>
    <w:rsid w:val="007E74ED"/>
    <w:rsid w:val="007F2F32"/>
    <w:rsid w:val="007F3BC3"/>
    <w:rsid w:val="007F3E03"/>
    <w:rsid w:val="007F74F1"/>
    <w:rsid w:val="00800DE6"/>
    <w:rsid w:val="00806E6E"/>
    <w:rsid w:val="00812399"/>
    <w:rsid w:val="008144C4"/>
    <w:rsid w:val="008213EB"/>
    <w:rsid w:val="00823D57"/>
    <w:rsid w:val="00824D43"/>
    <w:rsid w:val="00825A00"/>
    <w:rsid w:val="00827BB2"/>
    <w:rsid w:val="0083211F"/>
    <w:rsid w:val="00832674"/>
    <w:rsid w:val="00833DDF"/>
    <w:rsid w:val="008402C7"/>
    <w:rsid w:val="008415AD"/>
    <w:rsid w:val="0084464B"/>
    <w:rsid w:val="008533BE"/>
    <w:rsid w:val="008552EC"/>
    <w:rsid w:val="00856088"/>
    <w:rsid w:val="00857DA7"/>
    <w:rsid w:val="00873018"/>
    <w:rsid w:val="008767E6"/>
    <w:rsid w:val="00882584"/>
    <w:rsid w:val="00895A05"/>
    <w:rsid w:val="008970F8"/>
    <w:rsid w:val="008A5C21"/>
    <w:rsid w:val="008B1BEC"/>
    <w:rsid w:val="008D2A60"/>
    <w:rsid w:val="008D50FA"/>
    <w:rsid w:val="008D6C7A"/>
    <w:rsid w:val="008E622A"/>
    <w:rsid w:val="008F0B0A"/>
    <w:rsid w:val="008F23AD"/>
    <w:rsid w:val="008F47A0"/>
    <w:rsid w:val="009033BF"/>
    <w:rsid w:val="00905CE2"/>
    <w:rsid w:val="00905F68"/>
    <w:rsid w:val="00906AA0"/>
    <w:rsid w:val="009101AF"/>
    <w:rsid w:val="0091383A"/>
    <w:rsid w:val="009140A4"/>
    <w:rsid w:val="00923E59"/>
    <w:rsid w:val="00925D45"/>
    <w:rsid w:val="00927087"/>
    <w:rsid w:val="009327C4"/>
    <w:rsid w:val="00932D7F"/>
    <w:rsid w:val="0093796C"/>
    <w:rsid w:val="00946072"/>
    <w:rsid w:val="00951A1D"/>
    <w:rsid w:val="00951A25"/>
    <w:rsid w:val="00961BDF"/>
    <w:rsid w:val="009623BD"/>
    <w:rsid w:val="0096246C"/>
    <w:rsid w:val="00975BDB"/>
    <w:rsid w:val="00984993"/>
    <w:rsid w:val="00986A8F"/>
    <w:rsid w:val="00987070"/>
    <w:rsid w:val="009917EA"/>
    <w:rsid w:val="00991C6F"/>
    <w:rsid w:val="009929E5"/>
    <w:rsid w:val="009A0C19"/>
    <w:rsid w:val="009A2AAB"/>
    <w:rsid w:val="009B2AC6"/>
    <w:rsid w:val="009B7876"/>
    <w:rsid w:val="009C5113"/>
    <w:rsid w:val="009C54F5"/>
    <w:rsid w:val="009C6FFC"/>
    <w:rsid w:val="009D642D"/>
    <w:rsid w:val="009D78EC"/>
    <w:rsid w:val="009E2C2D"/>
    <w:rsid w:val="009E6351"/>
    <w:rsid w:val="00A076D9"/>
    <w:rsid w:val="00A12C6E"/>
    <w:rsid w:val="00A210A5"/>
    <w:rsid w:val="00A23E06"/>
    <w:rsid w:val="00A23FBF"/>
    <w:rsid w:val="00A252BE"/>
    <w:rsid w:val="00A26FBD"/>
    <w:rsid w:val="00A30D1C"/>
    <w:rsid w:val="00A3174D"/>
    <w:rsid w:val="00A31CAB"/>
    <w:rsid w:val="00A3261A"/>
    <w:rsid w:val="00A44519"/>
    <w:rsid w:val="00A447F9"/>
    <w:rsid w:val="00A56F28"/>
    <w:rsid w:val="00A61ABF"/>
    <w:rsid w:val="00A67545"/>
    <w:rsid w:val="00A86680"/>
    <w:rsid w:val="00A93213"/>
    <w:rsid w:val="00A95D12"/>
    <w:rsid w:val="00AA4558"/>
    <w:rsid w:val="00AA5429"/>
    <w:rsid w:val="00AB0C02"/>
    <w:rsid w:val="00AB1921"/>
    <w:rsid w:val="00AB1C79"/>
    <w:rsid w:val="00AB4A57"/>
    <w:rsid w:val="00AC2DE4"/>
    <w:rsid w:val="00AC30A9"/>
    <w:rsid w:val="00AC3129"/>
    <w:rsid w:val="00AC32C1"/>
    <w:rsid w:val="00AC57D8"/>
    <w:rsid w:val="00AC587D"/>
    <w:rsid w:val="00AD0AE7"/>
    <w:rsid w:val="00AD2F2C"/>
    <w:rsid w:val="00AD4049"/>
    <w:rsid w:val="00AE1C16"/>
    <w:rsid w:val="00AE5F20"/>
    <w:rsid w:val="00AE6C47"/>
    <w:rsid w:val="00B065E1"/>
    <w:rsid w:val="00B1605A"/>
    <w:rsid w:val="00B17A93"/>
    <w:rsid w:val="00B21B00"/>
    <w:rsid w:val="00B23CE0"/>
    <w:rsid w:val="00B244CB"/>
    <w:rsid w:val="00B31530"/>
    <w:rsid w:val="00B34AAA"/>
    <w:rsid w:val="00B42D26"/>
    <w:rsid w:val="00B44F62"/>
    <w:rsid w:val="00B546EA"/>
    <w:rsid w:val="00B65D63"/>
    <w:rsid w:val="00B660AF"/>
    <w:rsid w:val="00B66153"/>
    <w:rsid w:val="00B7590F"/>
    <w:rsid w:val="00B83C7B"/>
    <w:rsid w:val="00B8422A"/>
    <w:rsid w:val="00B858BA"/>
    <w:rsid w:val="00B93ABB"/>
    <w:rsid w:val="00B953A3"/>
    <w:rsid w:val="00BA10E8"/>
    <w:rsid w:val="00BA1CBF"/>
    <w:rsid w:val="00BA3836"/>
    <w:rsid w:val="00BA4BED"/>
    <w:rsid w:val="00BA7E47"/>
    <w:rsid w:val="00BB1DAD"/>
    <w:rsid w:val="00BB35B5"/>
    <w:rsid w:val="00BB5D0F"/>
    <w:rsid w:val="00BC3CD4"/>
    <w:rsid w:val="00BC523A"/>
    <w:rsid w:val="00BD3D76"/>
    <w:rsid w:val="00BD48DC"/>
    <w:rsid w:val="00BE21E3"/>
    <w:rsid w:val="00BE2620"/>
    <w:rsid w:val="00BE77AE"/>
    <w:rsid w:val="00BF607C"/>
    <w:rsid w:val="00BF6E00"/>
    <w:rsid w:val="00C008C8"/>
    <w:rsid w:val="00C02351"/>
    <w:rsid w:val="00C04C4B"/>
    <w:rsid w:val="00C121D9"/>
    <w:rsid w:val="00C14219"/>
    <w:rsid w:val="00C272F8"/>
    <w:rsid w:val="00C33872"/>
    <w:rsid w:val="00C53ED0"/>
    <w:rsid w:val="00C60706"/>
    <w:rsid w:val="00C70368"/>
    <w:rsid w:val="00C724AB"/>
    <w:rsid w:val="00C75D6C"/>
    <w:rsid w:val="00C81A35"/>
    <w:rsid w:val="00C82D6D"/>
    <w:rsid w:val="00C83613"/>
    <w:rsid w:val="00C87AB6"/>
    <w:rsid w:val="00C948DE"/>
    <w:rsid w:val="00C94E77"/>
    <w:rsid w:val="00C96347"/>
    <w:rsid w:val="00CA3998"/>
    <w:rsid w:val="00CA3D3C"/>
    <w:rsid w:val="00CB0D30"/>
    <w:rsid w:val="00CB2204"/>
    <w:rsid w:val="00CB5194"/>
    <w:rsid w:val="00CB6619"/>
    <w:rsid w:val="00CB786D"/>
    <w:rsid w:val="00CD567F"/>
    <w:rsid w:val="00CE11D6"/>
    <w:rsid w:val="00CE1869"/>
    <w:rsid w:val="00CE40B5"/>
    <w:rsid w:val="00CF0DDE"/>
    <w:rsid w:val="00CF1511"/>
    <w:rsid w:val="00CF42BA"/>
    <w:rsid w:val="00CF610D"/>
    <w:rsid w:val="00D156B2"/>
    <w:rsid w:val="00D203D0"/>
    <w:rsid w:val="00D205BA"/>
    <w:rsid w:val="00D24101"/>
    <w:rsid w:val="00D300C4"/>
    <w:rsid w:val="00D36A59"/>
    <w:rsid w:val="00D37036"/>
    <w:rsid w:val="00D57FF1"/>
    <w:rsid w:val="00D65045"/>
    <w:rsid w:val="00D73F52"/>
    <w:rsid w:val="00D73F5B"/>
    <w:rsid w:val="00D75AA6"/>
    <w:rsid w:val="00D7695E"/>
    <w:rsid w:val="00D77B26"/>
    <w:rsid w:val="00D77B67"/>
    <w:rsid w:val="00D81A77"/>
    <w:rsid w:val="00D81F31"/>
    <w:rsid w:val="00D93860"/>
    <w:rsid w:val="00DA1214"/>
    <w:rsid w:val="00DA39F5"/>
    <w:rsid w:val="00DA49C2"/>
    <w:rsid w:val="00DB0287"/>
    <w:rsid w:val="00DB202E"/>
    <w:rsid w:val="00DB3A10"/>
    <w:rsid w:val="00DB3FF9"/>
    <w:rsid w:val="00DB74D8"/>
    <w:rsid w:val="00DC177C"/>
    <w:rsid w:val="00DC4C98"/>
    <w:rsid w:val="00DC70FD"/>
    <w:rsid w:val="00DD59B5"/>
    <w:rsid w:val="00DD6E11"/>
    <w:rsid w:val="00DE4BD5"/>
    <w:rsid w:val="00DF2009"/>
    <w:rsid w:val="00DF5CDA"/>
    <w:rsid w:val="00DF71D6"/>
    <w:rsid w:val="00E01BED"/>
    <w:rsid w:val="00E01DD1"/>
    <w:rsid w:val="00E2361C"/>
    <w:rsid w:val="00E2722C"/>
    <w:rsid w:val="00E37152"/>
    <w:rsid w:val="00E42094"/>
    <w:rsid w:val="00E438E9"/>
    <w:rsid w:val="00E47926"/>
    <w:rsid w:val="00E52C7A"/>
    <w:rsid w:val="00E52E17"/>
    <w:rsid w:val="00E60E60"/>
    <w:rsid w:val="00E62DD1"/>
    <w:rsid w:val="00E660F4"/>
    <w:rsid w:val="00E671FE"/>
    <w:rsid w:val="00E67E28"/>
    <w:rsid w:val="00E72659"/>
    <w:rsid w:val="00E75216"/>
    <w:rsid w:val="00E754F4"/>
    <w:rsid w:val="00E77B1E"/>
    <w:rsid w:val="00E845DC"/>
    <w:rsid w:val="00E85F38"/>
    <w:rsid w:val="00E90A4F"/>
    <w:rsid w:val="00E919D7"/>
    <w:rsid w:val="00E96BF1"/>
    <w:rsid w:val="00EA4B3C"/>
    <w:rsid w:val="00EA4E37"/>
    <w:rsid w:val="00EB1E76"/>
    <w:rsid w:val="00EC529D"/>
    <w:rsid w:val="00ED18F6"/>
    <w:rsid w:val="00ED7715"/>
    <w:rsid w:val="00EE1337"/>
    <w:rsid w:val="00EF18E5"/>
    <w:rsid w:val="00EF24D9"/>
    <w:rsid w:val="00EF3A76"/>
    <w:rsid w:val="00EF71B7"/>
    <w:rsid w:val="00F00262"/>
    <w:rsid w:val="00F034D8"/>
    <w:rsid w:val="00F03B76"/>
    <w:rsid w:val="00F063EA"/>
    <w:rsid w:val="00F104DD"/>
    <w:rsid w:val="00F30433"/>
    <w:rsid w:val="00F3353C"/>
    <w:rsid w:val="00F370AA"/>
    <w:rsid w:val="00F4352A"/>
    <w:rsid w:val="00F4359F"/>
    <w:rsid w:val="00F44539"/>
    <w:rsid w:val="00F501F3"/>
    <w:rsid w:val="00F54AD6"/>
    <w:rsid w:val="00F63137"/>
    <w:rsid w:val="00F6365E"/>
    <w:rsid w:val="00F64CAE"/>
    <w:rsid w:val="00F75A8E"/>
    <w:rsid w:val="00F77BED"/>
    <w:rsid w:val="00F838A1"/>
    <w:rsid w:val="00F83D49"/>
    <w:rsid w:val="00F927E3"/>
    <w:rsid w:val="00F937A6"/>
    <w:rsid w:val="00F93FD9"/>
    <w:rsid w:val="00F960F4"/>
    <w:rsid w:val="00F97D58"/>
    <w:rsid w:val="00FA4DD0"/>
    <w:rsid w:val="00FA52A1"/>
    <w:rsid w:val="00FB01E7"/>
    <w:rsid w:val="00FB250B"/>
    <w:rsid w:val="00FB4120"/>
    <w:rsid w:val="00FB443F"/>
    <w:rsid w:val="00FD0AA2"/>
    <w:rsid w:val="00FD14CC"/>
    <w:rsid w:val="00FE0902"/>
    <w:rsid w:val="00FE6359"/>
    <w:rsid w:val="00FF3375"/>
    <w:rsid w:val="00FF746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692726"/>
  <w15:chartTrackingRefBased/>
  <w15:docId w15:val="{8E6A95A8-E3C1-49B2-9669-BF93FABD9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imes New Roman"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23AD"/>
    <w:pPr>
      <w:widowControl w:val="0"/>
      <w:autoSpaceDE w:val="0"/>
      <w:autoSpaceDN w:val="0"/>
      <w:spacing w:before="60" w:after="60" w:line="240" w:lineRule="auto"/>
      <w:jc w:val="both"/>
    </w:pPr>
    <w:rPr>
      <w:rFonts w:ascii="Calibri" w:hAnsi="Calibri" w:cs="Times New Roman"/>
      <w:sz w:val="20"/>
      <w:lang w:val="en-IE"/>
    </w:rPr>
  </w:style>
  <w:style w:type="paragraph" w:styleId="Heading1">
    <w:name w:val="heading 1"/>
    <w:basedOn w:val="Normal"/>
    <w:next w:val="Normal"/>
    <w:link w:val="Heading1Char"/>
    <w:uiPriority w:val="9"/>
    <w:qFormat/>
    <w:rsid w:val="00292620"/>
    <w:pPr>
      <w:keepNext/>
      <w:tabs>
        <w:tab w:val="left" w:pos="851"/>
      </w:tabs>
      <w:spacing w:before="360" w:after="360"/>
      <w:ind w:left="851" w:hanging="851"/>
      <w:outlineLvl w:val="0"/>
    </w:pPr>
    <w:rPr>
      <w:rFonts w:cs="Arial"/>
      <w:b/>
      <w:bCs/>
      <w:caps/>
      <w:color w:val="365F91" w:themeColor="accent1" w:themeShade="BF"/>
      <w:kern w:val="32"/>
      <w:sz w:val="32"/>
      <w:szCs w:val="28"/>
    </w:rPr>
  </w:style>
  <w:style w:type="paragraph" w:styleId="Heading2">
    <w:name w:val="heading 2"/>
    <w:basedOn w:val="Heading1"/>
    <w:next w:val="Normal"/>
    <w:link w:val="Heading2Char"/>
    <w:uiPriority w:val="9"/>
    <w:unhideWhenUsed/>
    <w:qFormat/>
    <w:rsid w:val="00292620"/>
    <w:pPr>
      <w:keepLines/>
      <w:spacing w:before="240" w:after="240"/>
      <w:outlineLvl w:val="1"/>
    </w:pPr>
    <w:rPr>
      <w:rFonts w:eastAsiaTheme="majorEastAsia" w:cstheme="majorBidi"/>
      <w:sz w:val="28"/>
      <w:szCs w:val="26"/>
    </w:rPr>
  </w:style>
  <w:style w:type="paragraph" w:styleId="Heading3">
    <w:name w:val="heading 3"/>
    <w:basedOn w:val="Normal"/>
    <w:next w:val="Normal"/>
    <w:link w:val="Heading3Char"/>
    <w:uiPriority w:val="9"/>
    <w:unhideWhenUsed/>
    <w:qFormat/>
    <w:rsid w:val="001413D9"/>
    <w:pPr>
      <w:keepNext/>
      <w:keepLines/>
      <w:tabs>
        <w:tab w:val="left" w:pos="567"/>
      </w:tabs>
      <w:spacing w:before="40"/>
      <w:ind w:left="567" w:hanging="567"/>
      <w:outlineLvl w:val="2"/>
    </w:pPr>
    <w:rPr>
      <w:rFonts w:eastAsiaTheme="majorEastAsia" w:cs="Calibri"/>
      <w:b/>
      <w:color w:val="365F91" w:themeColor="accent1" w:themeShade="BF"/>
      <w:sz w:val="24"/>
    </w:rPr>
  </w:style>
  <w:style w:type="paragraph" w:styleId="Heading4">
    <w:name w:val="heading 4"/>
    <w:basedOn w:val="Heading1"/>
    <w:next w:val="Normal"/>
    <w:link w:val="Heading4Char"/>
    <w:qFormat/>
    <w:rsid w:val="001413D9"/>
    <w:pPr>
      <w:outlineLvl w:val="3"/>
    </w:pPr>
    <w:rPr>
      <w:b w:val="0"/>
      <w:bCs w:val="0"/>
      <w:i/>
      <w:caps w:val="0"/>
      <w:sz w:val="24"/>
    </w:rPr>
  </w:style>
  <w:style w:type="paragraph" w:styleId="Heading5">
    <w:name w:val="heading 5"/>
    <w:basedOn w:val="Normal"/>
    <w:next w:val="Normal"/>
    <w:link w:val="Heading5Char"/>
    <w:uiPriority w:val="9"/>
    <w:semiHidden/>
    <w:unhideWhenUsed/>
    <w:qFormat/>
    <w:rsid w:val="00242218"/>
    <w:pPr>
      <w:keepNext/>
      <w:keepLines/>
      <w:spacing w:before="200"/>
      <w:outlineLvl w:val="4"/>
    </w:pPr>
    <w:rPr>
      <w:rFonts w:eastAsiaTheme="majorEastAsia"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aliases w:val="Footnote symbol,Rimando nota a piè di pagina1,footnote sign,BVI fnr,Voetnootverwijzing,Nota a piè di pagina,(Footnote Reference),SUPERS,EN Footnote Reference,Footnote number,fr,o,Footnotemark,FR,Footnotemark1,Footnotemark2"/>
    <w:qFormat/>
    <w:rsid w:val="00420DEE"/>
    <w:rPr>
      <w:rFonts w:ascii="Calibri" w:hAnsi="Calibri"/>
      <w:sz w:val="20"/>
      <w:vertAlign w:val="superscript"/>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autoRedefine/>
    <w:unhideWhenUsed/>
    <w:qFormat/>
    <w:rsid w:val="00244E10"/>
    <w:pPr>
      <w:tabs>
        <w:tab w:val="left" w:pos="360"/>
        <w:tab w:val="left" w:pos="1800"/>
      </w:tabs>
      <w:spacing w:before="0" w:after="0"/>
      <w:ind w:left="270" w:hanging="284"/>
    </w:pPr>
    <w:rPr>
      <w:rFonts w:eastAsiaTheme="minorEastAsia" w:cstheme="minorHAnsi"/>
      <w:sz w:val="18"/>
      <w:szCs w:val="16"/>
      <w:lang w:eastAsia="it-IT"/>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qFormat/>
    <w:rsid w:val="00244E10"/>
    <w:rPr>
      <w:rFonts w:ascii="Calibri" w:eastAsiaTheme="minorEastAsia" w:hAnsi="Calibri" w:cstheme="minorHAnsi"/>
      <w:sz w:val="18"/>
      <w:szCs w:val="16"/>
      <w:lang w:val="en-IE" w:eastAsia="it-IT"/>
    </w:rPr>
  </w:style>
  <w:style w:type="character" w:customStyle="1" w:styleId="Heading1Char">
    <w:name w:val="Heading 1 Char"/>
    <w:basedOn w:val="DefaultParagraphFont"/>
    <w:link w:val="Heading1"/>
    <w:uiPriority w:val="9"/>
    <w:rsid w:val="00292620"/>
    <w:rPr>
      <w:rFonts w:ascii="Calibri" w:hAnsi="Calibri" w:cs="Arial"/>
      <w:b/>
      <w:bCs/>
      <w:caps/>
      <w:color w:val="365F91" w:themeColor="accent1" w:themeShade="BF"/>
      <w:kern w:val="32"/>
      <w:sz w:val="32"/>
      <w:szCs w:val="28"/>
      <w:lang w:val="en-IE"/>
    </w:rPr>
  </w:style>
  <w:style w:type="paragraph" w:styleId="Title">
    <w:name w:val="Title"/>
    <w:basedOn w:val="Normal"/>
    <w:next w:val="Normal"/>
    <w:link w:val="TitleChar"/>
    <w:uiPriority w:val="10"/>
    <w:qFormat/>
    <w:rsid w:val="00C83613"/>
    <w:pPr>
      <w:pBdr>
        <w:left w:val="single" w:sz="8" w:space="4" w:color="4F81BD" w:themeColor="accent1"/>
        <w:bottom w:val="single" w:sz="8" w:space="4" w:color="4F81BD" w:themeColor="accent1"/>
      </w:pBdr>
      <w:tabs>
        <w:tab w:val="left" w:pos="567"/>
      </w:tabs>
      <w:spacing w:after="240"/>
      <w:ind w:left="567" w:hanging="567"/>
      <w:contextualSpacing/>
    </w:pPr>
    <w:rPr>
      <w:rFonts w:eastAsiaTheme="majorEastAsia" w:cstheme="majorBidi"/>
      <w:b/>
      <w:smallCaps/>
      <w:color w:val="365F91" w:themeColor="accent1" w:themeShade="BF"/>
      <w:spacing w:val="5"/>
      <w:kern w:val="28"/>
      <w:sz w:val="32"/>
      <w:szCs w:val="52"/>
      <w14:reflection w14:blurRad="0" w14:stA="0" w14:stPos="0" w14:endA="0" w14:endPos="35000" w14:dist="0" w14:dir="0" w14:fadeDir="0" w14:sx="0" w14:sy="0" w14:kx="0" w14:ky="0" w14:algn="b"/>
    </w:rPr>
  </w:style>
  <w:style w:type="character" w:customStyle="1" w:styleId="TitleChar">
    <w:name w:val="Title Char"/>
    <w:basedOn w:val="DefaultParagraphFont"/>
    <w:link w:val="Title"/>
    <w:uiPriority w:val="10"/>
    <w:rsid w:val="00C83613"/>
    <w:rPr>
      <w:rFonts w:ascii="Calibri" w:eastAsiaTheme="majorEastAsia" w:hAnsi="Calibri" w:cstheme="majorBidi"/>
      <w:b/>
      <w:smallCaps/>
      <w:color w:val="365F91" w:themeColor="accent1" w:themeShade="BF"/>
      <w:spacing w:val="5"/>
      <w:kern w:val="28"/>
      <w:sz w:val="32"/>
      <w:szCs w:val="52"/>
      <w14:reflection w14:blurRad="0" w14:stA="0" w14:stPos="0" w14:endA="0" w14:endPos="35000" w14:dist="0" w14:dir="0" w14:fadeDir="0" w14:sx="0" w14:sy="0" w14:kx="0" w14:ky="0" w14:algn="b"/>
    </w:rPr>
  </w:style>
  <w:style w:type="character" w:customStyle="1" w:styleId="Heading2Char">
    <w:name w:val="Heading 2 Char"/>
    <w:basedOn w:val="DefaultParagraphFont"/>
    <w:link w:val="Heading2"/>
    <w:uiPriority w:val="9"/>
    <w:rsid w:val="00292620"/>
    <w:rPr>
      <w:rFonts w:ascii="Calibri" w:eastAsiaTheme="majorEastAsia" w:hAnsi="Calibri" w:cstheme="majorBidi"/>
      <w:b/>
      <w:bCs/>
      <w:caps/>
      <w:color w:val="365F91" w:themeColor="accent1" w:themeShade="BF"/>
      <w:kern w:val="32"/>
      <w:sz w:val="28"/>
      <w:szCs w:val="26"/>
      <w:lang w:val="en-IE"/>
    </w:rPr>
  </w:style>
  <w:style w:type="paragraph" w:customStyle="1" w:styleId="Numerato1">
    <w:name w:val="Numerato 1"/>
    <w:basedOn w:val="Normal"/>
    <w:next w:val="Normal"/>
    <w:link w:val="Numerato1Carattere"/>
    <w:autoRedefine/>
    <w:qFormat/>
    <w:rsid w:val="005B3B85"/>
    <w:pPr>
      <w:tabs>
        <w:tab w:val="left" w:pos="567"/>
      </w:tabs>
      <w:ind w:left="567" w:hanging="283"/>
    </w:pPr>
  </w:style>
  <w:style w:type="character" w:customStyle="1" w:styleId="Numerato1Carattere">
    <w:name w:val="Numerato 1 Carattere"/>
    <w:basedOn w:val="DefaultParagraphFont"/>
    <w:link w:val="Numerato1"/>
    <w:rsid w:val="005B3B85"/>
    <w:rPr>
      <w:rFonts w:ascii="Calibri" w:hAnsi="Calibri"/>
      <w:sz w:val="24"/>
    </w:rPr>
  </w:style>
  <w:style w:type="paragraph" w:styleId="ListParagraph">
    <w:name w:val="List Paragraph"/>
    <w:aliases w:val="Elenco_2,Question,Normal bullet 2,Elenco VOX,Bullet list,Numbered List,Elenco num ARGEA,Titolo linee di attività,List Paragraph1,Table of contents numbered,Bullet 1,1st level - Bullet List Paragraph,Elenco1,Elenco a colori - Colore 11"/>
    <w:basedOn w:val="Normal"/>
    <w:link w:val="ListParagraphChar"/>
    <w:uiPriority w:val="34"/>
    <w:qFormat/>
    <w:rsid w:val="00571759"/>
    <w:pPr>
      <w:tabs>
        <w:tab w:val="left" w:pos="851"/>
      </w:tabs>
      <w:ind w:left="1276" w:hanging="851"/>
      <w:contextualSpacing/>
    </w:pPr>
    <w:rPr>
      <w:bCs/>
      <w:iCs/>
    </w:rPr>
  </w:style>
  <w:style w:type="character" w:customStyle="1" w:styleId="Titolo2Carattere1">
    <w:name w:val="Titolo 2 Carattere1"/>
    <w:aliases w:val="Titolo 2 Carattere Carattere Carattere,Titolo 2 Carattere Carattere Carattere Carattere Carattere Carattere Carattere Carattere Carattere,Titolo 2 Carattere Carattere Carattere Carattere Carattere Carattere"/>
    <w:basedOn w:val="DefaultParagraphFont"/>
    <w:rsid w:val="00287AEF"/>
    <w:rPr>
      <w:rFonts w:ascii="Calibri" w:hAnsi="Calibri"/>
      <w:b/>
      <w:bCs/>
      <w:iCs/>
      <w:smallCaps/>
      <w:sz w:val="24"/>
      <w:szCs w:val="28"/>
    </w:rPr>
  </w:style>
  <w:style w:type="character" w:customStyle="1" w:styleId="Heading3Char">
    <w:name w:val="Heading 3 Char"/>
    <w:basedOn w:val="DefaultParagraphFont"/>
    <w:link w:val="Heading3"/>
    <w:uiPriority w:val="9"/>
    <w:rsid w:val="001413D9"/>
    <w:rPr>
      <w:rFonts w:ascii="Calibri" w:eastAsiaTheme="majorEastAsia" w:hAnsi="Calibri" w:cs="Calibri"/>
      <w:b/>
      <w:color w:val="365F91" w:themeColor="accent1" w:themeShade="BF"/>
      <w:sz w:val="24"/>
      <w:lang w:eastAsia="it-IT"/>
    </w:rPr>
  </w:style>
  <w:style w:type="character" w:customStyle="1" w:styleId="Heading4Char">
    <w:name w:val="Heading 4 Char"/>
    <w:basedOn w:val="DefaultParagraphFont"/>
    <w:link w:val="Heading4"/>
    <w:rsid w:val="001413D9"/>
    <w:rPr>
      <w:rFonts w:ascii="Calibri" w:eastAsia="Times New Roman" w:hAnsi="Calibri" w:cs="Times New Roman"/>
      <w:bCs/>
      <w:i/>
      <w:color w:val="365F91" w:themeColor="accent1" w:themeShade="BF"/>
      <w:kern w:val="28"/>
      <w:sz w:val="24"/>
      <w:szCs w:val="28"/>
      <w:lang w:val="en-US" w:eastAsia="it-IT"/>
      <w14:shadow w14:blurRad="50800" w14:dist="38100" w14:dir="2700000" w14:sx="100000" w14:sy="100000" w14:kx="0" w14:ky="0" w14:algn="tl">
        <w14:srgbClr w14:val="000000">
          <w14:alpha w14:val="60000"/>
        </w14:srgbClr>
      </w14:shadow>
    </w:rPr>
  </w:style>
  <w:style w:type="paragraph" w:styleId="Subtitle">
    <w:name w:val="Subtitle"/>
    <w:basedOn w:val="Normal"/>
    <w:next w:val="Normal"/>
    <w:link w:val="SubtitleChar"/>
    <w:uiPriority w:val="11"/>
    <w:qFormat/>
    <w:rsid w:val="00376A8C"/>
    <w:pPr>
      <w:numPr>
        <w:ilvl w:val="1"/>
      </w:numPr>
      <w:jc w:val="left"/>
    </w:pPr>
    <w:rPr>
      <w:rFonts w:eastAsiaTheme="majorEastAsia" w:cstheme="majorBidi"/>
      <w:i/>
      <w:iCs/>
      <w:color w:val="595959" w:themeColor="text1" w:themeTint="A6"/>
      <w:spacing w:val="15"/>
      <w:szCs w:val="24"/>
    </w:rPr>
  </w:style>
  <w:style w:type="character" w:customStyle="1" w:styleId="SubtitleChar">
    <w:name w:val="Subtitle Char"/>
    <w:basedOn w:val="DefaultParagraphFont"/>
    <w:link w:val="Subtitle"/>
    <w:uiPriority w:val="11"/>
    <w:rsid w:val="00376A8C"/>
    <w:rPr>
      <w:rFonts w:ascii="Calibri" w:eastAsiaTheme="majorEastAsia" w:hAnsi="Calibri" w:cstheme="majorBidi"/>
      <w:i/>
      <w:iCs/>
      <w:color w:val="595959" w:themeColor="text1" w:themeTint="A6"/>
      <w:spacing w:val="15"/>
      <w:sz w:val="24"/>
      <w:szCs w:val="24"/>
    </w:rPr>
  </w:style>
  <w:style w:type="character" w:styleId="IntenseEmphasis">
    <w:name w:val="Intense Emphasis"/>
    <w:basedOn w:val="DefaultParagraphFont"/>
    <w:uiPriority w:val="21"/>
    <w:qFormat/>
    <w:rsid w:val="007B3B76"/>
    <w:rPr>
      <w:rFonts w:ascii="Calibri" w:hAnsi="Calibri"/>
      <w:b/>
      <w:bCs/>
      <w:i/>
      <w:iCs/>
      <w:color w:val="595959" w:themeColor="text1" w:themeTint="A6"/>
    </w:rPr>
  </w:style>
  <w:style w:type="paragraph" w:styleId="IntenseQuote">
    <w:name w:val="Intense Quote"/>
    <w:basedOn w:val="Normal"/>
    <w:next w:val="Normal"/>
    <w:link w:val="IntenseQuoteChar"/>
    <w:uiPriority w:val="30"/>
    <w:qFormat/>
    <w:rsid w:val="007B3B76"/>
    <w:pPr>
      <w:pBdr>
        <w:bottom w:val="single" w:sz="4" w:space="4" w:color="4F81BD" w:themeColor="accent1"/>
      </w:pBdr>
      <w:spacing w:before="200" w:after="280"/>
      <w:ind w:left="936" w:right="936"/>
      <w:jc w:val="left"/>
    </w:pPr>
    <w:rPr>
      <w:b/>
      <w:bCs/>
      <w:i/>
      <w:iCs/>
      <w:color w:val="595959" w:themeColor="text1" w:themeTint="A6"/>
    </w:rPr>
  </w:style>
  <w:style w:type="character" w:customStyle="1" w:styleId="IntenseQuoteChar">
    <w:name w:val="Intense Quote Char"/>
    <w:basedOn w:val="DefaultParagraphFont"/>
    <w:link w:val="IntenseQuote"/>
    <w:uiPriority w:val="30"/>
    <w:rsid w:val="007B3B76"/>
    <w:rPr>
      <w:b/>
      <w:bCs/>
      <w:i/>
      <w:iCs/>
      <w:color w:val="595959" w:themeColor="text1" w:themeTint="A6"/>
    </w:rPr>
  </w:style>
  <w:style w:type="character" w:styleId="Strong">
    <w:name w:val="Strong"/>
    <w:basedOn w:val="DefaultParagraphFont"/>
    <w:uiPriority w:val="22"/>
    <w:qFormat/>
    <w:rsid w:val="00481A94"/>
    <w:rPr>
      <w:rFonts w:ascii="Calibri" w:hAnsi="Calibri"/>
      <w:b/>
      <w:bCs/>
    </w:rPr>
  </w:style>
  <w:style w:type="character" w:customStyle="1" w:styleId="Heading5Char">
    <w:name w:val="Heading 5 Char"/>
    <w:basedOn w:val="DefaultParagraphFont"/>
    <w:link w:val="Heading5"/>
    <w:uiPriority w:val="9"/>
    <w:semiHidden/>
    <w:rsid w:val="00242218"/>
    <w:rPr>
      <w:rFonts w:ascii="Calibri" w:eastAsiaTheme="majorEastAsia" w:hAnsi="Calibri" w:cstheme="majorBidi"/>
      <w:color w:val="595959" w:themeColor="text1" w:themeTint="A6"/>
    </w:rPr>
  </w:style>
  <w:style w:type="character" w:styleId="IntenseReference">
    <w:name w:val="Intense Reference"/>
    <w:basedOn w:val="DefaultParagraphFont"/>
    <w:uiPriority w:val="32"/>
    <w:qFormat/>
    <w:rsid w:val="005E0106"/>
    <w:rPr>
      <w:rFonts w:ascii="Calibri" w:hAnsi="Calibri"/>
      <w:b/>
      <w:bCs/>
      <w:smallCaps/>
      <w:color w:val="7F7F7F" w:themeColor="text1" w:themeTint="80"/>
      <w:spacing w:val="5"/>
      <w:sz w:val="20"/>
    </w:rPr>
  </w:style>
  <w:style w:type="paragraph" w:customStyle="1" w:styleId="TitoloTabella">
    <w:name w:val="TitoloTabella"/>
    <w:basedOn w:val="Normal"/>
    <w:next w:val="Normal"/>
    <w:qFormat/>
    <w:rsid w:val="00E75216"/>
    <w:rPr>
      <w:rFonts w:eastAsia="Calibri Light" w:cs="Calibri Light"/>
      <w:b/>
      <w:color w:val="365F91" w:themeColor="accent1" w:themeShade="BF"/>
      <w:lang w:bidi="it-IT"/>
    </w:rPr>
  </w:style>
  <w:style w:type="paragraph" w:customStyle="1" w:styleId="Paragrafoelenco1">
    <w:name w:val="Paragrafo elenco1"/>
    <w:basedOn w:val="Normal"/>
    <w:next w:val="ListParagraph"/>
    <w:qFormat/>
    <w:rsid w:val="00A12C6E"/>
    <w:rPr>
      <w:bCs/>
      <w:iCs/>
    </w:rPr>
  </w:style>
  <w:style w:type="character" w:customStyle="1" w:styleId="ListParagraphChar">
    <w:name w:val="List Paragraph Char"/>
    <w:aliases w:val="Elenco_2 Char,Question Char,Normal bullet 2 Char,Elenco VOX Char,Bullet list Char,Numbered List Char,Elenco num ARGEA Char,Titolo linee di attività Char,List Paragraph1 Char,Table of contents numbered Char,Bullet 1 Char,Elenco1 Char"/>
    <w:link w:val="ListParagraph"/>
    <w:uiPriority w:val="34"/>
    <w:qFormat/>
    <w:locked/>
    <w:rsid w:val="00571759"/>
    <w:rPr>
      <w:rFonts w:ascii="Gill Sans MT" w:hAnsi="Gill Sans MT"/>
      <w:bCs/>
      <w:iCs/>
      <w:sz w:val="20"/>
    </w:rPr>
  </w:style>
  <w:style w:type="paragraph" w:styleId="Header">
    <w:name w:val="header"/>
    <w:basedOn w:val="Normal"/>
    <w:link w:val="HeaderChar"/>
    <w:uiPriority w:val="99"/>
    <w:unhideWhenUsed/>
    <w:rsid w:val="000A3656"/>
    <w:pPr>
      <w:tabs>
        <w:tab w:val="center" w:pos="4819"/>
        <w:tab w:val="right" w:pos="9638"/>
      </w:tabs>
      <w:spacing w:before="0" w:after="0"/>
    </w:pPr>
  </w:style>
  <w:style w:type="character" w:customStyle="1" w:styleId="HeaderChar">
    <w:name w:val="Header Char"/>
    <w:basedOn w:val="DefaultParagraphFont"/>
    <w:link w:val="Header"/>
    <w:uiPriority w:val="99"/>
    <w:rsid w:val="000A3656"/>
    <w:rPr>
      <w:rFonts w:ascii="Calibri" w:hAnsi="Calibri" w:cs="Times New Roman"/>
      <w:sz w:val="20"/>
      <w:lang w:val="en-IE"/>
    </w:rPr>
  </w:style>
  <w:style w:type="paragraph" w:styleId="Footer">
    <w:name w:val="footer"/>
    <w:basedOn w:val="Normal"/>
    <w:link w:val="FooterChar"/>
    <w:uiPriority w:val="99"/>
    <w:unhideWhenUsed/>
    <w:rsid w:val="000A3656"/>
    <w:pPr>
      <w:tabs>
        <w:tab w:val="center" w:pos="4819"/>
        <w:tab w:val="right" w:pos="9638"/>
      </w:tabs>
      <w:spacing w:before="0" w:after="0"/>
    </w:pPr>
  </w:style>
  <w:style w:type="character" w:customStyle="1" w:styleId="FooterChar">
    <w:name w:val="Footer Char"/>
    <w:basedOn w:val="DefaultParagraphFont"/>
    <w:link w:val="Footer"/>
    <w:uiPriority w:val="99"/>
    <w:rsid w:val="000A3656"/>
    <w:rPr>
      <w:rFonts w:ascii="Calibri" w:hAnsi="Calibri" w:cs="Times New Roman"/>
      <w:sz w:val="20"/>
      <w:lang w:val="en-IE"/>
    </w:rPr>
  </w:style>
  <w:style w:type="character" w:styleId="CommentReference">
    <w:name w:val="annotation reference"/>
    <w:basedOn w:val="DefaultParagraphFont"/>
    <w:uiPriority w:val="99"/>
    <w:semiHidden/>
    <w:unhideWhenUsed/>
    <w:rsid w:val="000550DF"/>
    <w:rPr>
      <w:sz w:val="16"/>
      <w:szCs w:val="16"/>
    </w:rPr>
  </w:style>
  <w:style w:type="paragraph" w:styleId="CommentText">
    <w:name w:val="annotation text"/>
    <w:basedOn w:val="Normal"/>
    <w:link w:val="CommentTextChar"/>
    <w:uiPriority w:val="99"/>
    <w:unhideWhenUsed/>
    <w:rsid w:val="000550DF"/>
    <w:rPr>
      <w:szCs w:val="20"/>
    </w:rPr>
  </w:style>
  <w:style w:type="character" w:customStyle="1" w:styleId="CommentTextChar">
    <w:name w:val="Comment Text Char"/>
    <w:basedOn w:val="DefaultParagraphFont"/>
    <w:link w:val="CommentText"/>
    <w:uiPriority w:val="99"/>
    <w:semiHidden/>
    <w:rsid w:val="000550DF"/>
    <w:rPr>
      <w:rFonts w:ascii="Calibri" w:hAnsi="Calibri" w:cs="Times New Roman"/>
      <w:sz w:val="20"/>
      <w:szCs w:val="20"/>
      <w:lang w:val="en-IE"/>
    </w:rPr>
  </w:style>
  <w:style w:type="paragraph" w:styleId="CommentSubject">
    <w:name w:val="annotation subject"/>
    <w:basedOn w:val="CommentText"/>
    <w:next w:val="CommentText"/>
    <w:link w:val="CommentSubjectChar"/>
    <w:uiPriority w:val="99"/>
    <w:semiHidden/>
    <w:unhideWhenUsed/>
    <w:rsid w:val="000550DF"/>
    <w:rPr>
      <w:b/>
      <w:bCs/>
    </w:rPr>
  </w:style>
  <w:style w:type="character" w:customStyle="1" w:styleId="CommentSubjectChar">
    <w:name w:val="Comment Subject Char"/>
    <w:basedOn w:val="CommentTextChar"/>
    <w:link w:val="CommentSubject"/>
    <w:uiPriority w:val="99"/>
    <w:semiHidden/>
    <w:rsid w:val="000550DF"/>
    <w:rPr>
      <w:rFonts w:ascii="Calibri" w:hAnsi="Calibri" w:cs="Times New Roman"/>
      <w:b/>
      <w:bCs/>
      <w:sz w:val="20"/>
      <w:szCs w:val="20"/>
      <w:lang w:val="en-IE"/>
    </w:rPr>
  </w:style>
  <w:style w:type="paragraph" w:styleId="TOC1">
    <w:name w:val="toc 1"/>
    <w:basedOn w:val="Normal"/>
    <w:next w:val="Normal"/>
    <w:autoRedefine/>
    <w:uiPriority w:val="39"/>
    <w:unhideWhenUsed/>
    <w:rsid w:val="00F937A6"/>
    <w:pPr>
      <w:tabs>
        <w:tab w:val="left" w:pos="400"/>
        <w:tab w:val="right" w:leader="dot" w:pos="9629"/>
      </w:tabs>
      <w:spacing w:before="120" w:after="120"/>
      <w:jc w:val="left"/>
    </w:pPr>
    <w:rPr>
      <w:rFonts w:asciiTheme="minorHAnsi" w:hAnsiTheme="minorHAnsi" w:cstheme="minorHAnsi"/>
      <w:b/>
      <w:bCs/>
      <w:caps/>
      <w:szCs w:val="20"/>
    </w:rPr>
  </w:style>
  <w:style w:type="paragraph" w:styleId="TOC2">
    <w:name w:val="toc 2"/>
    <w:basedOn w:val="Normal"/>
    <w:next w:val="Normal"/>
    <w:autoRedefine/>
    <w:uiPriority w:val="39"/>
    <w:unhideWhenUsed/>
    <w:rsid w:val="00BE21E3"/>
    <w:pPr>
      <w:tabs>
        <w:tab w:val="left" w:pos="800"/>
        <w:tab w:val="right" w:leader="dot" w:pos="9629"/>
      </w:tabs>
      <w:spacing w:before="0" w:after="0"/>
      <w:ind w:left="200"/>
      <w:jc w:val="left"/>
    </w:pPr>
    <w:rPr>
      <w:rFonts w:asciiTheme="minorHAnsi" w:hAnsiTheme="minorHAnsi" w:cstheme="minorHAnsi"/>
      <w:smallCaps/>
      <w:szCs w:val="20"/>
    </w:rPr>
  </w:style>
  <w:style w:type="paragraph" w:styleId="TOC3">
    <w:name w:val="toc 3"/>
    <w:basedOn w:val="Normal"/>
    <w:next w:val="Normal"/>
    <w:autoRedefine/>
    <w:uiPriority w:val="39"/>
    <w:unhideWhenUsed/>
    <w:rsid w:val="00C948DE"/>
    <w:pPr>
      <w:spacing w:before="0" w:after="0"/>
      <w:ind w:left="400"/>
      <w:jc w:val="left"/>
    </w:pPr>
    <w:rPr>
      <w:rFonts w:asciiTheme="minorHAnsi" w:hAnsiTheme="minorHAnsi" w:cstheme="minorHAnsi"/>
      <w:i/>
      <w:iCs/>
      <w:szCs w:val="20"/>
    </w:rPr>
  </w:style>
  <w:style w:type="paragraph" w:styleId="TOC4">
    <w:name w:val="toc 4"/>
    <w:basedOn w:val="Normal"/>
    <w:next w:val="Normal"/>
    <w:autoRedefine/>
    <w:uiPriority w:val="39"/>
    <w:unhideWhenUsed/>
    <w:rsid w:val="00C948DE"/>
    <w:pPr>
      <w:spacing w:before="0" w:after="0"/>
      <w:ind w:left="600"/>
      <w:jc w:val="left"/>
    </w:pPr>
    <w:rPr>
      <w:rFonts w:asciiTheme="minorHAnsi" w:hAnsiTheme="minorHAnsi" w:cstheme="minorHAnsi"/>
      <w:sz w:val="18"/>
      <w:szCs w:val="18"/>
    </w:rPr>
  </w:style>
  <w:style w:type="paragraph" w:styleId="TOC5">
    <w:name w:val="toc 5"/>
    <w:basedOn w:val="Normal"/>
    <w:next w:val="Normal"/>
    <w:autoRedefine/>
    <w:uiPriority w:val="39"/>
    <w:unhideWhenUsed/>
    <w:rsid w:val="00C948DE"/>
    <w:pPr>
      <w:spacing w:before="0" w:after="0"/>
      <w:ind w:left="800"/>
      <w:jc w:val="left"/>
    </w:pPr>
    <w:rPr>
      <w:rFonts w:asciiTheme="minorHAnsi" w:hAnsiTheme="minorHAnsi" w:cstheme="minorHAnsi"/>
      <w:sz w:val="18"/>
      <w:szCs w:val="18"/>
    </w:rPr>
  </w:style>
  <w:style w:type="paragraph" w:styleId="TOC6">
    <w:name w:val="toc 6"/>
    <w:basedOn w:val="Normal"/>
    <w:next w:val="Normal"/>
    <w:autoRedefine/>
    <w:uiPriority w:val="39"/>
    <w:unhideWhenUsed/>
    <w:rsid w:val="00C948DE"/>
    <w:pPr>
      <w:spacing w:before="0" w:after="0"/>
      <w:ind w:left="1000"/>
      <w:jc w:val="left"/>
    </w:pPr>
    <w:rPr>
      <w:rFonts w:asciiTheme="minorHAnsi" w:hAnsiTheme="minorHAnsi" w:cstheme="minorHAnsi"/>
      <w:sz w:val="18"/>
      <w:szCs w:val="18"/>
    </w:rPr>
  </w:style>
  <w:style w:type="paragraph" w:styleId="TOC7">
    <w:name w:val="toc 7"/>
    <w:basedOn w:val="Normal"/>
    <w:next w:val="Normal"/>
    <w:autoRedefine/>
    <w:uiPriority w:val="39"/>
    <w:unhideWhenUsed/>
    <w:rsid w:val="00C948DE"/>
    <w:pPr>
      <w:spacing w:before="0" w:after="0"/>
      <w:ind w:left="1200"/>
      <w:jc w:val="left"/>
    </w:pPr>
    <w:rPr>
      <w:rFonts w:asciiTheme="minorHAnsi" w:hAnsiTheme="minorHAnsi" w:cstheme="minorHAnsi"/>
      <w:sz w:val="18"/>
      <w:szCs w:val="18"/>
    </w:rPr>
  </w:style>
  <w:style w:type="paragraph" w:styleId="TOC8">
    <w:name w:val="toc 8"/>
    <w:basedOn w:val="Normal"/>
    <w:next w:val="Normal"/>
    <w:autoRedefine/>
    <w:uiPriority w:val="39"/>
    <w:unhideWhenUsed/>
    <w:rsid w:val="00C948DE"/>
    <w:pPr>
      <w:spacing w:before="0" w:after="0"/>
      <w:ind w:left="1400"/>
      <w:jc w:val="left"/>
    </w:pPr>
    <w:rPr>
      <w:rFonts w:asciiTheme="minorHAnsi" w:hAnsiTheme="minorHAnsi" w:cstheme="minorHAnsi"/>
      <w:sz w:val="18"/>
      <w:szCs w:val="18"/>
    </w:rPr>
  </w:style>
  <w:style w:type="paragraph" w:styleId="TOC9">
    <w:name w:val="toc 9"/>
    <w:basedOn w:val="Normal"/>
    <w:next w:val="Normal"/>
    <w:autoRedefine/>
    <w:uiPriority w:val="39"/>
    <w:unhideWhenUsed/>
    <w:rsid w:val="00C948DE"/>
    <w:pPr>
      <w:spacing w:before="0" w:after="0"/>
      <w:ind w:left="1600"/>
      <w:jc w:val="left"/>
    </w:pPr>
    <w:rPr>
      <w:rFonts w:asciiTheme="minorHAnsi" w:hAnsiTheme="minorHAnsi" w:cstheme="minorHAnsi"/>
      <w:sz w:val="18"/>
      <w:szCs w:val="18"/>
    </w:rPr>
  </w:style>
  <w:style w:type="character" w:styleId="Hyperlink">
    <w:name w:val="Hyperlink"/>
    <w:basedOn w:val="DefaultParagraphFont"/>
    <w:uiPriority w:val="99"/>
    <w:unhideWhenUsed/>
    <w:rsid w:val="00C948DE"/>
    <w:rPr>
      <w:color w:val="0000FF" w:themeColor="hyperlink"/>
      <w:u w:val="single"/>
    </w:rPr>
  </w:style>
  <w:style w:type="paragraph" w:styleId="NormalWeb">
    <w:name w:val="Normal (Web)"/>
    <w:basedOn w:val="Normal"/>
    <w:uiPriority w:val="99"/>
    <w:unhideWhenUsed/>
    <w:rsid w:val="006705A1"/>
    <w:pPr>
      <w:widowControl/>
      <w:autoSpaceDE/>
      <w:autoSpaceDN/>
      <w:spacing w:before="100" w:beforeAutospacing="1" w:after="100" w:afterAutospacing="1"/>
      <w:jc w:val="left"/>
    </w:pPr>
    <w:rPr>
      <w:rFonts w:ascii="Times New Roman" w:hAnsi="Times New Roman"/>
      <w:sz w:val="24"/>
      <w:szCs w:val="24"/>
      <w:lang w:val="it-IT" w:eastAsia="it-IT"/>
    </w:rPr>
  </w:style>
  <w:style w:type="paragraph" w:styleId="Revision">
    <w:name w:val="Revision"/>
    <w:hidden/>
    <w:uiPriority w:val="99"/>
    <w:semiHidden/>
    <w:rsid w:val="00E37152"/>
    <w:pPr>
      <w:spacing w:after="0" w:line="240" w:lineRule="auto"/>
    </w:pPr>
    <w:rPr>
      <w:rFonts w:ascii="Calibri" w:hAnsi="Calibri" w:cs="Times New Roman"/>
      <w:sz w:val="20"/>
      <w:lang w:val="en-IE"/>
    </w:rPr>
  </w:style>
  <w:style w:type="table" w:styleId="TableGrid">
    <w:name w:val="Table Grid"/>
    <w:basedOn w:val="TableNormal"/>
    <w:uiPriority w:val="39"/>
    <w:rsid w:val="0079052E"/>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4">
    <w:name w:val="CM4"/>
    <w:basedOn w:val="Normal"/>
    <w:next w:val="Normal"/>
    <w:rsid w:val="00E01BED"/>
    <w:pPr>
      <w:widowControl/>
      <w:adjustRightInd w:val="0"/>
      <w:spacing w:before="0" w:after="245"/>
      <w:jc w:val="left"/>
    </w:pPr>
    <w:rPr>
      <w:rFonts w:ascii="Arial" w:hAnsi="Arial"/>
      <w:sz w:val="24"/>
      <w:szCs w:val="24"/>
      <w:lang w:val="it-IT" w:eastAsia="it-IT"/>
    </w:rPr>
  </w:style>
  <w:style w:type="paragraph" w:customStyle="1" w:styleId="Elenco132">
    <w:name w:val="Elenco132"/>
    <w:basedOn w:val="Normal"/>
    <w:rsid w:val="009C6FFC"/>
    <w:pPr>
      <w:numPr>
        <w:numId w:val="6"/>
      </w:numPr>
      <w:suppressAutoHyphens/>
      <w:autoSpaceDE/>
      <w:autoSpaceDN/>
    </w:pPr>
    <w:rPr>
      <w:rFonts w:cs="Calibri"/>
      <w:sz w:val="22"/>
      <w:lang w:val="it-IT" w:eastAsia="ja-JP"/>
    </w:rPr>
  </w:style>
  <w:style w:type="character" w:customStyle="1" w:styleId="Caratterinotaapidipagina">
    <w:name w:val="Caratteri nota a piè di pagina"/>
    <w:qFormat/>
    <w:rsid w:val="009C6FFC"/>
    <w:rPr>
      <w:rFonts w:cs="Times New Roman"/>
      <w:vertAlign w:val="superscript"/>
    </w:rPr>
  </w:style>
  <w:style w:type="character" w:customStyle="1" w:styleId="Caratteredellanota">
    <w:name w:val="Carattere della nota"/>
    <w:rsid w:val="00A86680"/>
    <w:rPr>
      <w:vertAlign w:val="superscript"/>
    </w:rPr>
  </w:style>
  <w:style w:type="character" w:customStyle="1" w:styleId="TestocommentoCarattere2">
    <w:name w:val="Testo commento Carattere2"/>
    <w:uiPriority w:val="99"/>
    <w:rsid w:val="00A86680"/>
    <w:rPr>
      <w:rFonts w:ascii="Calibri" w:eastAsia="Calibri" w:hAnsi="Calibri"/>
      <w:color w:val="00000A"/>
      <w:lang w:eastAsia="en-US"/>
    </w:rPr>
  </w:style>
  <w:style w:type="character" w:customStyle="1" w:styleId="Richiamoallanotaapidipagina">
    <w:name w:val="Richiamo alla nota a piè di pagina"/>
    <w:rsid w:val="000E5593"/>
    <w:rPr>
      <w:vertAlign w:val="superscript"/>
    </w:rPr>
  </w:style>
  <w:style w:type="character" w:customStyle="1" w:styleId="Enfasigrassetto1">
    <w:name w:val="Enfasi (grassetto)1"/>
    <w:rsid w:val="000E5593"/>
    <w:rPr>
      <w:rFonts w:cs="Times New Roman"/>
      <w:b/>
      <w:bCs/>
    </w:rPr>
  </w:style>
  <w:style w:type="paragraph" w:customStyle="1" w:styleId="Blockquote">
    <w:name w:val="Blockquote"/>
    <w:basedOn w:val="Normal"/>
    <w:rsid w:val="000E5593"/>
    <w:pPr>
      <w:widowControl/>
      <w:suppressAutoHyphens/>
      <w:autoSpaceDE/>
      <w:autoSpaceDN/>
      <w:spacing w:before="100" w:after="100"/>
      <w:ind w:left="360" w:right="360"/>
      <w:jc w:val="left"/>
    </w:pPr>
    <w:rPr>
      <w:rFonts w:ascii="Times New Roman" w:hAnsi="Times New Roman"/>
      <w:color w:val="00000A"/>
      <w:sz w:val="24"/>
      <w:szCs w:val="24"/>
      <w:lang w:val="it-IT" w:eastAsia="it-IT"/>
    </w:rPr>
  </w:style>
  <w:style w:type="paragraph" w:customStyle="1" w:styleId="Default">
    <w:name w:val="Default"/>
    <w:rsid w:val="00895A05"/>
    <w:pPr>
      <w:suppressAutoHyphens/>
      <w:spacing w:after="0" w:line="240" w:lineRule="auto"/>
    </w:pPr>
    <w:rPr>
      <w:rFonts w:ascii="Calibri" w:eastAsia="Calibri" w:hAnsi="Calibri" w:cs="Calibri"/>
      <w:color w:val="000000"/>
      <w:sz w:val="24"/>
      <w:szCs w:val="24"/>
      <w:lang w:eastAsia="it-IT"/>
    </w:rPr>
  </w:style>
  <w:style w:type="paragraph" w:styleId="BalloonText">
    <w:name w:val="Balloon Text"/>
    <w:basedOn w:val="Normal"/>
    <w:link w:val="BalloonTextChar"/>
    <w:uiPriority w:val="99"/>
    <w:semiHidden/>
    <w:unhideWhenUsed/>
    <w:rsid w:val="00F03B7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3B76"/>
    <w:rPr>
      <w:rFonts w:ascii="Segoe UI" w:hAnsi="Segoe UI" w:cs="Segoe UI"/>
      <w:sz w:val="18"/>
      <w:szCs w:val="18"/>
      <w:lang w:val="en-IE"/>
    </w:rPr>
  </w:style>
  <w:style w:type="character" w:styleId="UnresolvedMention">
    <w:name w:val="Unresolved Mention"/>
    <w:basedOn w:val="DefaultParagraphFont"/>
    <w:uiPriority w:val="99"/>
    <w:semiHidden/>
    <w:unhideWhenUsed/>
    <w:rsid w:val="009C54F5"/>
    <w:rPr>
      <w:color w:val="605E5C"/>
      <w:shd w:val="clear" w:color="auto" w:fill="E1DFDD"/>
    </w:rPr>
  </w:style>
  <w:style w:type="character" w:customStyle="1" w:styleId="CollegamentoInternet">
    <w:name w:val="Collegamento Internet"/>
    <w:uiPriority w:val="99"/>
    <w:rsid w:val="00927087"/>
    <w:rPr>
      <w:rFonts w:cs="Times New Roman"/>
      <w:color w:val="0000FF"/>
      <w:u w:val="single"/>
    </w:rPr>
  </w:style>
  <w:style w:type="character" w:styleId="FollowedHyperlink">
    <w:name w:val="FollowedHyperlink"/>
    <w:basedOn w:val="DefaultParagraphFont"/>
    <w:uiPriority w:val="99"/>
    <w:semiHidden/>
    <w:unhideWhenUsed/>
    <w:rsid w:val="00905CE2"/>
    <w:rPr>
      <w:color w:val="800080" w:themeColor="followedHyperlink"/>
      <w:u w:val="single"/>
    </w:rPr>
  </w:style>
  <w:style w:type="paragraph" w:styleId="BodyText">
    <w:name w:val="Body Text"/>
    <w:basedOn w:val="Normal"/>
    <w:link w:val="BodyTextChar"/>
    <w:uiPriority w:val="1"/>
    <w:unhideWhenUsed/>
    <w:qFormat/>
    <w:rsid w:val="00122DFD"/>
    <w:pPr>
      <w:autoSpaceDE/>
      <w:autoSpaceDN/>
      <w:spacing w:before="0" w:after="0"/>
      <w:jc w:val="left"/>
    </w:pPr>
    <w:rPr>
      <w:rFonts w:ascii="Arial" w:eastAsia="Arial" w:hAnsi="Arial" w:cs="Arial"/>
      <w:sz w:val="21"/>
      <w:szCs w:val="21"/>
      <w:lang w:val="it-IT"/>
    </w:rPr>
  </w:style>
  <w:style w:type="character" w:customStyle="1" w:styleId="BodyTextChar">
    <w:name w:val="Body Text Char"/>
    <w:basedOn w:val="DefaultParagraphFont"/>
    <w:link w:val="BodyText"/>
    <w:uiPriority w:val="1"/>
    <w:rsid w:val="00122DFD"/>
    <w:rPr>
      <w:rFonts w:ascii="Arial" w:eastAsia="Arial" w:hAnsi="Arial" w:cs="Arial"/>
      <w:sz w:val="21"/>
      <w:szCs w:val="21"/>
    </w:rPr>
  </w:style>
  <w:style w:type="paragraph" w:styleId="BodyTextIndent">
    <w:name w:val="Body Text Indent"/>
    <w:basedOn w:val="Normal"/>
    <w:link w:val="BodyTextIndentChar"/>
    <w:uiPriority w:val="99"/>
    <w:semiHidden/>
    <w:unhideWhenUsed/>
    <w:rsid w:val="00122DFD"/>
    <w:pPr>
      <w:autoSpaceDE/>
      <w:autoSpaceDN/>
      <w:spacing w:before="0" w:after="120"/>
      <w:ind w:left="283"/>
      <w:jc w:val="left"/>
    </w:pPr>
    <w:rPr>
      <w:rFonts w:ascii="Arial" w:eastAsia="Arial" w:hAnsi="Arial" w:cs="Arial"/>
      <w:lang w:val="it-IT"/>
    </w:rPr>
  </w:style>
  <w:style w:type="character" w:customStyle="1" w:styleId="BodyTextIndentChar">
    <w:name w:val="Body Text Indent Char"/>
    <w:basedOn w:val="DefaultParagraphFont"/>
    <w:link w:val="BodyTextIndent"/>
    <w:uiPriority w:val="99"/>
    <w:semiHidden/>
    <w:qFormat/>
    <w:rsid w:val="00122DFD"/>
    <w:rPr>
      <w:rFonts w:ascii="Arial" w:eastAsia="Arial" w:hAnsi="Arial" w:cs="Arial"/>
      <w:sz w:val="20"/>
    </w:rPr>
  </w:style>
  <w:style w:type="table" w:customStyle="1" w:styleId="TableNormal1">
    <w:name w:val="Table Normal1"/>
    <w:uiPriority w:val="2"/>
    <w:semiHidden/>
    <w:qFormat/>
    <w:rsid w:val="00122DFD"/>
    <w:pPr>
      <w:widowControl w:val="0"/>
      <w:spacing w:after="0" w:line="240" w:lineRule="auto"/>
    </w:pPr>
    <w:rPr>
      <w:rFonts w:eastAsiaTheme="minorHAnsi"/>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36791">
      <w:bodyDiv w:val="1"/>
      <w:marLeft w:val="0"/>
      <w:marRight w:val="0"/>
      <w:marTop w:val="0"/>
      <w:marBottom w:val="0"/>
      <w:divBdr>
        <w:top w:val="none" w:sz="0" w:space="0" w:color="auto"/>
        <w:left w:val="none" w:sz="0" w:space="0" w:color="auto"/>
        <w:bottom w:val="none" w:sz="0" w:space="0" w:color="auto"/>
        <w:right w:val="none" w:sz="0" w:space="0" w:color="auto"/>
      </w:divBdr>
      <w:divsChild>
        <w:div w:id="597714411">
          <w:marLeft w:val="0"/>
          <w:marRight w:val="0"/>
          <w:marTop w:val="0"/>
          <w:marBottom w:val="0"/>
          <w:divBdr>
            <w:top w:val="none" w:sz="0" w:space="0" w:color="auto"/>
            <w:left w:val="none" w:sz="0" w:space="0" w:color="auto"/>
            <w:bottom w:val="none" w:sz="0" w:space="0" w:color="auto"/>
            <w:right w:val="none" w:sz="0" w:space="0" w:color="auto"/>
          </w:divBdr>
          <w:divsChild>
            <w:div w:id="835613281">
              <w:marLeft w:val="0"/>
              <w:marRight w:val="0"/>
              <w:marTop w:val="0"/>
              <w:marBottom w:val="0"/>
              <w:divBdr>
                <w:top w:val="none" w:sz="0" w:space="0" w:color="auto"/>
                <w:left w:val="none" w:sz="0" w:space="0" w:color="auto"/>
                <w:bottom w:val="none" w:sz="0" w:space="0" w:color="auto"/>
                <w:right w:val="none" w:sz="0" w:space="0" w:color="auto"/>
              </w:divBdr>
              <w:divsChild>
                <w:div w:id="1613587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24426">
      <w:bodyDiv w:val="1"/>
      <w:marLeft w:val="0"/>
      <w:marRight w:val="0"/>
      <w:marTop w:val="0"/>
      <w:marBottom w:val="0"/>
      <w:divBdr>
        <w:top w:val="none" w:sz="0" w:space="0" w:color="auto"/>
        <w:left w:val="none" w:sz="0" w:space="0" w:color="auto"/>
        <w:bottom w:val="none" w:sz="0" w:space="0" w:color="auto"/>
        <w:right w:val="none" w:sz="0" w:space="0" w:color="auto"/>
      </w:divBdr>
      <w:divsChild>
        <w:div w:id="2070882403">
          <w:marLeft w:val="0"/>
          <w:marRight w:val="0"/>
          <w:marTop w:val="0"/>
          <w:marBottom w:val="0"/>
          <w:divBdr>
            <w:top w:val="none" w:sz="0" w:space="0" w:color="auto"/>
            <w:left w:val="none" w:sz="0" w:space="0" w:color="auto"/>
            <w:bottom w:val="none" w:sz="0" w:space="0" w:color="auto"/>
            <w:right w:val="none" w:sz="0" w:space="0" w:color="auto"/>
          </w:divBdr>
          <w:divsChild>
            <w:div w:id="1938442625">
              <w:marLeft w:val="0"/>
              <w:marRight w:val="0"/>
              <w:marTop w:val="0"/>
              <w:marBottom w:val="0"/>
              <w:divBdr>
                <w:top w:val="none" w:sz="0" w:space="0" w:color="auto"/>
                <w:left w:val="none" w:sz="0" w:space="0" w:color="auto"/>
                <w:bottom w:val="none" w:sz="0" w:space="0" w:color="auto"/>
                <w:right w:val="none" w:sz="0" w:space="0" w:color="auto"/>
              </w:divBdr>
              <w:divsChild>
                <w:div w:id="1686135181">
                  <w:marLeft w:val="0"/>
                  <w:marRight w:val="0"/>
                  <w:marTop w:val="0"/>
                  <w:marBottom w:val="0"/>
                  <w:divBdr>
                    <w:top w:val="none" w:sz="0" w:space="0" w:color="auto"/>
                    <w:left w:val="none" w:sz="0" w:space="0" w:color="auto"/>
                    <w:bottom w:val="none" w:sz="0" w:space="0" w:color="auto"/>
                    <w:right w:val="none" w:sz="0" w:space="0" w:color="auto"/>
                  </w:divBdr>
                  <w:divsChild>
                    <w:div w:id="1768505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4402260">
      <w:bodyDiv w:val="1"/>
      <w:marLeft w:val="0"/>
      <w:marRight w:val="0"/>
      <w:marTop w:val="0"/>
      <w:marBottom w:val="0"/>
      <w:divBdr>
        <w:top w:val="none" w:sz="0" w:space="0" w:color="auto"/>
        <w:left w:val="none" w:sz="0" w:space="0" w:color="auto"/>
        <w:bottom w:val="none" w:sz="0" w:space="0" w:color="auto"/>
        <w:right w:val="none" w:sz="0" w:space="0" w:color="auto"/>
      </w:divBdr>
      <w:divsChild>
        <w:div w:id="1471552911">
          <w:marLeft w:val="0"/>
          <w:marRight w:val="0"/>
          <w:marTop w:val="0"/>
          <w:marBottom w:val="0"/>
          <w:divBdr>
            <w:top w:val="none" w:sz="0" w:space="0" w:color="auto"/>
            <w:left w:val="none" w:sz="0" w:space="0" w:color="auto"/>
            <w:bottom w:val="none" w:sz="0" w:space="0" w:color="auto"/>
            <w:right w:val="none" w:sz="0" w:space="0" w:color="auto"/>
          </w:divBdr>
          <w:divsChild>
            <w:div w:id="69430559">
              <w:marLeft w:val="0"/>
              <w:marRight w:val="0"/>
              <w:marTop w:val="0"/>
              <w:marBottom w:val="0"/>
              <w:divBdr>
                <w:top w:val="none" w:sz="0" w:space="0" w:color="auto"/>
                <w:left w:val="none" w:sz="0" w:space="0" w:color="auto"/>
                <w:bottom w:val="none" w:sz="0" w:space="0" w:color="auto"/>
                <w:right w:val="none" w:sz="0" w:space="0" w:color="auto"/>
              </w:divBdr>
              <w:divsChild>
                <w:div w:id="48439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5613942">
      <w:bodyDiv w:val="1"/>
      <w:marLeft w:val="0"/>
      <w:marRight w:val="0"/>
      <w:marTop w:val="0"/>
      <w:marBottom w:val="0"/>
      <w:divBdr>
        <w:top w:val="none" w:sz="0" w:space="0" w:color="auto"/>
        <w:left w:val="none" w:sz="0" w:space="0" w:color="auto"/>
        <w:bottom w:val="none" w:sz="0" w:space="0" w:color="auto"/>
        <w:right w:val="none" w:sz="0" w:space="0" w:color="auto"/>
      </w:divBdr>
      <w:divsChild>
        <w:div w:id="364790763">
          <w:marLeft w:val="0"/>
          <w:marRight w:val="0"/>
          <w:marTop w:val="0"/>
          <w:marBottom w:val="0"/>
          <w:divBdr>
            <w:top w:val="none" w:sz="0" w:space="0" w:color="auto"/>
            <w:left w:val="none" w:sz="0" w:space="0" w:color="auto"/>
            <w:bottom w:val="none" w:sz="0" w:space="0" w:color="auto"/>
            <w:right w:val="none" w:sz="0" w:space="0" w:color="auto"/>
          </w:divBdr>
          <w:divsChild>
            <w:div w:id="671490111">
              <w:marLeft w:val="0"/>
              <w:marRight w:val="0"/>
              <w:marTop w:val="0"/>
              <w:marBottom w:val="0"/>
              <w:divBdr>
                <w:top w:val="none" w:sz="0" w:space="0" w:color="auto"/>
                <w:left w:val="none" w:sz="0" w:space="0" w:color="auto"/>
                <w:bottom w:val="none" w:sz="0" w:space="0" w:color="auto"/>
                <w:right w:val="none" w:sz="0" w:space="0" w:color="auto"/>
              </w:divBdr>
              <w:divsChild>
                <w:div w:id="187105798">
                  <w:marLeft w:val="0"/>
                  <w:marRight w:val="0"/>
                  <w:marTop w:val="0"/>
                  <w:marBottom w:val="0"/>
                  <w:divBdr>
                    <w:top w:val="none" w:sz="0" w:space="0" w:color="auto"/>
                    <w:left w:val="none" w:sz="0" w:space="0" w:color="auto"/>
                    <w:bottom w:val="none" w:sz="0" w:space="0" w:color="auto"/>
                    <w:right w:val="none" w:sz="0" w:space="0" w:color="auto"/>
                  </w:divBdr>
                  <w:divsChild>
                    <w:div w:id="252209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361269">
      <w:bodyDiv w:val="1"/>
      <w:marLeft w:val="0"/>
      <w:marRight w:val="0"/>
      <w:marTop w:val="0"/>
      <w:marBottom w:val="0"/>
      <w:divBdr>
        <w:top w:val="none" w:sz="0" w:space="0" w:color="auto"/>
        <w:left w:val="none" w:sz="0" w:space="0" w:color="auto"/>
        <w:bottom w:val="none" w:sz="0" w:space="0" w:color="auto"/>
        <w:right w:val="none" w:sz="0" w:space="0" w:color="auto"/>
      </w:divBdr>
      <w:divsChild>
        <w:div w:id="959414038">
          <w:marLeft w:val="0"/>
          <w:marRight w:val="0"/>
          <w:marTop w:val="0"/>
          <w:marBottom w:val="0"/>
          <w:divBdr>
            <w:top w:val="none" w:sz="0" w:space="0" w:color="auto"/>
            <w:left w:val="none" w:sz="0" w:space="0" w:color="auto"/>
            <w:bottom w:val="none" w:sz="0" w:space="0" w:color="auto"/>
            <w:right w:val="none" w:sz="0" w:space="0" w:color="auto"/>
          </w:divBdr>
          <w:divsChild>
            <w:div w:id="2036729401">
              <w:marLeft w:val="0"/>
              <w:marRight w:val="0"/>
              <w:marTop w:val="0"/>
              <w:marBottom w:val="0"/>
              <w:divBdr>
                <w:top w:val="none" w:sz="0" w:space="0" w:color="auto"/>
                <w:left w:val="none" w:sz="0" w:space="0" w:color="auto"/>
                <w:bottom w:val="none" w:sz="0" w:space="0" w:color="auto"/>
                <w:right w:val="none" w:sz="0" w:space="0" w:color="auto"/>
              </w:divBdr>
              <w:divsChild>
                <w:div w:id="1296911498">
                  <w:marLeft w:val="0"/>
                  <w:marRight w:val="0"/>
                  <w:marTop w:val="0"/>
                  <w:marBottom w:val="0"/>
                  <w:divBdr>
                    <w:top w:val="none" w:sz="0" w:space="0" w:color="auto"/>
                    <w:left w:val="none" w:sz="0" w:space="0" w:color="auto"/>
                    <w:bottom w:val="none" w:sz="0" w:space="0" w:color="auto"/>
                    <w:right w:val="none" w:sz="0" w:space="0" w:color="auto"/>
                  </w:divBdr>
                  <w:divsChild>
                    <w:div w:id="309870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6023403">
      <w:bodyDiv w:val="1"/>
      <w:marLeft w:val="0"/>
      <w:marRight w:val="0"/>
      <w:marTop w:val="0"/>
      <w:marBottom w:val="0"/>
      <w:divBdr>
        <w:top w:val="none" w:sz="0" w:space="0" w:color="auto"/>
        <w:left w:val="none" w:sz="0" w:space="0" w:color="auto"/>
        <w:bottom w:val="none" w:sz="0" w:space="0" w:color="auto"/>
        <w:right w:val="none" w:sz="0" w:space="0" w:color="auto"/>
      </w:divBdr>
      <w:divsChild>
        <w:div w:id="1358504880">
          <w:marLeft w:val="0"/>
          <w:marRight w:val="0"/>
          <w:marTop w:val="0"/>
          <w:marBottom w:val="0"/>
          <w:divBdr>
            <w:top w:val="none" w:sz="0" w:space="0" w:color="auto"/>
            <w:left w:val="none" w:sz="0" w:space="0" w:color="auto"/>
            <w:bottom w:val="none" w:sz="0" w:space="0" w:color="auto"/>
            <w:right w:val="none" w:sz="0" w:space="0" w:color="auto"/>
          </w:divBdr>
          <w:divsChild>
            <w:div w:id="682166014">
              <w:marLeft w:val="0"/>
              <w:marRight w:val="0"/>
              <w:marTop w:val="0"/>
              <w:marBottom w:val="0"/>
              <w:divBdr>
                <w:top w:val="none" w:sz="0" w:space="0" w:color="auto"/>
                <w:left w:val="none" w:sz="0" w:space="0" w:color="auto"/>
                <w:bottom w:val="none" w:sz="0" w:space="0" w:color="auto"/>
                <w:right w:val="none" w:sz="0" w:space="0" w:color="auto"/>
              </w:divBdr>
              <w:divsChild>
                <w:div w:id="1120151853">
                  <w:marLeft w:val="0"/>
                  <w:marRight w:val="0"/>
                  <w:marTop w:val="0"/>
                  <w:marBottom w:val="0"/>
                  <w:divBdr>
                    <w:top w:val="none" w:sz="0" w:space="0" w:color="auto"/>
                    <w:left w:val="none" w:sz="0" w:space="0" w:color="auto"/>
                    <w:bottom w:val="none" w:sz="0" w:space="0" w:color="auto"/>
                    <w:right w:val="none" w:sz="0" w:space="0" w:color="auto"/>
                  </w:divBdr>
                  <w:divsChild>
                    <w:div w:id="1863739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129219">
      <w:bodyDiv w:val="1"/>
      <w:marLeft w:val="0"/>
      <w:marRight w:val="0"/>
      <w:marTop w:val="0"/>
      <w:marBottom w:val="0"/>
      <w:divBdr>
        <w:top w:val="none" w:sz="0" w:space="0" w:color="auto"/>
        <w:left w:val="none" w:sz="0" w:space="0" w:color="auto"/>
        <w:bottom w:val="none" w:sz="0" w:space="0" w:color="auto"/>
        <w:right w:val="none" w:sz="0" w:space="0" w:color="auto"/>
      </w:divBdr>
    </w:div>
    <w:div w:id="674771268">
      <w:bodyDiv w:val="1"/>
      <w:marLeft w:val="0"/>
      <w:marRight w:val="0"/>
      <w:marTop w:val="0"/>
      <w:marBottom w:val="0"/>
      <w:divBdr>
        <w:top w:val="none" w:sz="0" w:space="0" w:color="auto"/>
        <w:left w:val="none" w:sz="0" w:space="0" w:color="auto"/>
        <w:bottom w:val="none" w:sz="0" w:space="0" w:color="auto"/>
        <w:right w:val="none" w:sz="0" w:space="0" w:color="auto"/>
      </w:divBdr>
    </w:div>
    <w:div w:id="731466021">
      <w:bodyDiv w:val="1"/>
      <w:marLeft w:val="0"/>
      <w:marRight w:val="0"/>
      <w:marTop w:val="0"/>
      <w:marBottom w:val="0"/>
      <w:divBdr>
        <w:top w:val="none" w:sz="0" w:space="0" w:color="auto"/>
        <w:left w:val="none" w:sz="0" w:space="0" w:color="auto"/>
        <w:bottom w:val="none" w:sz="0" w:space="0" w:color="auto"/>
        <w:right w:val="none" w:sz="0" w:space="0" w:color="auto"/>
      </w:divBdr>
      <w:divsChild>
        <w:div w:id="1682974293">
          <w:marLeft w:val="0"/>
          <w:marRight w:val="0"/>
          <w:marTop w:val="0"/>
          <w:marBottom w:val="0"/>
          <w:divBdr>
            <w:top w:val="none" w:sz="0" w:space="0" w:color="auto"/>
            <w:left w:val="none" w:sz="0" w:space="0" w:color="auto"/>
            <w:bottom w:val="none" w:sz="0" w:space="0" w:color="auto"/>
            <w:right w:val="none" w:sz="0" w:space="0" w:color="auto"/>
          </w:divBdr>
          <w:divsChild>
            <w:div w:id="525287731">
              <w:marLeft w:val="0"/>
              <w:marRight w:val="0"/>
              <w:marTop w:val="0"/>
              <w:marBottom w:val="0"/>
              <w:divBdr>
                <w:top w:val="none" w:sz="0" w:space="0" w:color="auto"/>
                <w:left w:val="none" w:sz="0" w:space="0" w:color="auto"/>
                <w:bottom w:val="none" w:sz="0" w:space="0" w:color="auto"/>
                <w:right w:val="none" w:sz="0" w:space="0" w:color="auto"/>
              </w:divBdr>
              <w:divsChild>
                <w:div w:id="1188644216">
                  <w:marLeft w:val="0"/>
                  <w:marRight w:val="0"/>
                  <w:marTop w:val="0"/>
                  <w:marBottom w:val="0"/>
                  <w:divBdr>
                    <w:top w:val="none" w:sz="0" w:space="0" w:color="auto"/>
                    <w:left w:val="none" w:sz="0" w:space="0" w:color="auto"/>
                    <w:bottom w:val="none" w:sz="0" w:space="0" w:color="auto"/>
                    <w:right w:val="none" w:sz="0" w:space="0" w:color="auto"/>
                  </w:divBdr>
                  <w:divsChild>
                    <w:div w:id="717972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0708478">
      <w:bodyDiv w:val="1"/>
      <w:marLeft w:val="0"/>
      <w:marRight w:val="0"/>
      <w:marTop w:val="0"/>
      <w:marBottom w:val="0"/>
      <w:divBdr>
        <w:top w:val="none" w:sz="0" w:space="0" w:color="auto"/>
        <w:left w:val="none" w:sz="0" w:space="0" w:color="auto"/>
        <w:bottom w:val="none" w:sz="0" w:space="0" w:color="auto"/>
        <w:right w:val="none" w:sz="0" w:space="0" w:color="auto"/>
      </w:divBdr>
      <w:divsChild>
        <w:div w:id="1281839534">
          <w:marLeft w:val="0"/>
          <w:marRight w:val="0"/>
          <w:marTop w:val="0"/>
          <w:marBottom w:val="0"/>
          <w:divBdr>
            <w:top w:val="none" w:sz="0" w:space="0" w:color="auto"/>
            <w:left w:val="none" w:sz="0" w:space="0" w:color="auto"/>
            <w:bottom w:val="none" w:sz="0" w:space="0" w:color="auto"/>
            <w:right w:val="none" w:sz="0" w:space="0" w:color="auto"/>
          </w:divBdr>
          <w:divsChild>
            <w:div w:id="880169595">
              <w:marLeft w:val="0"/>
              <w:marRight w:val="0"/>
              <w:marTop w:val="0"/>
              <w:marBottom w:val="0"/>
              <w:divBdr>
                <w:top w:val="none" w:sz="0" w:space="0" w:color="auto"/>
                <w:left w:val="none" w:sz="0" w:space="0" w:color="auto"/>
                <w:bottom w:val="none" w:sz="0" w:space="0" w:color="auto"/>
                <w:right w:val="none" w:sz="0" w:space="0" w:color="auto"/>
              </w:divBdr>
              <w:divsChild>
                <w:div w:id="1685936886">
                  <w:marLeft w:val="0"/>
                  <w:marRight w:val="0"/>
                  <w:marTop w:val="0"/>
                  <w:marBottom w:val="0"/>
                  <w:divBdr>
                    <w:top w:val="none" w:sz="0" w:space="0" w:color="auto"/>
                    <w:left w:val="none" w:sz="0" w:space="0" w:color="auto"/>
                    <w:bottom w:val="none" w:sz="0" w:space="0" w:color="auto"/>
                    <w:right w:val="none" w:sz="0" w:space="0" w:color="auto"/>
                  </w:divBdr>
                  <w:divsChild>
                    <w:div w:id="9911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8685379">
      <w:bodyDiv w:val="1"/>
      <w:marLeft w:val="0"/>
      <w:marRight w:val="0"/>
      <w:marTop w:val="0"/>
      <w:marBottom w:val="0"/>
      <w:divBdr>
        <w:top w:val="none" w:sz="0" w:space="0" w:color="auto"/>
        <w:left w:val="none" w:sz="0" w:space="0" w:color="auto"/>
        <w:bottom w:val="none" w:sz="0" w:space="0" w:color="auto"/>
        <w:right w:val="none" w:sz="0" w:space="0" w:color="auto"/>
      </w:divBdr>
      <w:divsChild>
        <w:div w:id="357436245">
          <w:marLeft w:val="0"/>
          <w:marRight w:val="0"/>
          <w:marTop w:val="0"/>
          <w:marBottom w:val="0"/>
          <w:divBdr>
            <w:top w:val="none" w:sz="0" w:space="0" w:color="auto"/>
            <w:left w:val="none" w:sz="0" w:space="0" w:color="auto"/>
            <w:bottom w:val="none" w:sz="0" w:space="0" w:color="auto"/>
            <w:right w:val="none" w:sz="0" w:space="0" w:color="auto"/>
          </w:divBdr>
          <w:divsChild>
            <w:div w:id="846334684">
              <w:marLeft w:val="0"/>
              <w:marRight w:val="0"/>
              <w:marTop w:val="0"/>
              <w:marBottom w:val="0"/>
              <w:divBdr>
                <w:top w:val="none" w:sz="0" w:space="0" w:color="auto"/>
                <w:left w:val="none" w:sz="0" w:space="0" w:color="auto"/>
                <w:bottom w:val="none" w:sz="0" w:space="0" w:color="auto"/>
                <w:right w:val="none" w:sz="0" w:space="0" w:color="auto"/>
              </w:divBdr>
              <w:divsChild>
                <w:div w:id="206445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8735334">
      <w:bodyDiv w:val="1"/>
      <w:marLeft w:val="0"/>
      <w:marRight w:val="0"/>
      <w:marTop w:val="0"/>
      <w:marBottom w:val="0"/>
      <w:divBdr>
        <w:top w:val="none" w:sz="0" w:space="0" w:color="auto"/>
        <w:left w:val="none" w:sz="0" w:space="0" w:color="auto"/>
        <w:bottom w:val="none" w:sz="0" w:space="0" w:color="auto"/>
        <w:right w:val="none" w:sz="0" w:space="0" w:color="auto"/>
      </w:divBdr>
      <w:divsChild>
        <w:div w:id="1161577222">
          <w:marLeft w:val="0"/>
          <w:marRight w:val="0"/>
          <w:marTop w:val="0"/>
          <w:marBottom w:val="0"/>
          <w:divBdr>
            <w:top w:val="none" w:sz="0" w:space="0" w:color="auto"/>
            <w:left w:val="none" w:sz="0" w:space="0" w:color="auto"/>
            <w:bottom w:val="none" w:sz="0" w:space="0" w:color="auto"/>
            <w:right w:val="none" w:sz="0" w:space="0" w:color="auto"/>
          </w:divBdr>
          <w:divsChild>
            <w:div w:id="1434789195">
              <w:marLeft w:val="0"/>
              <w:marRight w:val="0"/>
              <w:marTop w:val="0"/>
              <w:marBottom w:val="0"/>
              <w:divBdr>
                <w:top w:val="none" w:sz="0" w:space="0" w:color="auto"/>
                <w:left w:val="none" w:sz="0" w:space="0" w:color="auto"/>
                <w:bottom w:val="none" w:sz="0" w:space="0" w:color="auto"/>
                <w:right w:val="none" w:sz="0" w:space="0" w:color="auto"/>
              </w:divBdr>
              <w:divsChild>
                <w:div w:id="6622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2183854">
      <w:bodyDiv w:val="1"/>
      <w:marLeft w:val="0"/>
      <w:marRight w:val="0"/>
      <w:marTop w:val="0"/>
      <w:marBottom w:val="0"/>
      <w:divBdr>
        <w:top w:val="none" w:sz="0" w:space="0" w:color="auto"/>
        <w:left w:val="none" w:sz="0" w:space="0" w:color="auto"/>
        <w:bottom w:val="none" w:sz="0" w:space="0" w:color="auto"/>
        <w:right w:val="none" w:sz="0" w:space="0" w:color="auto"/>
      </w:divBdr>
      <w:divsChild>
        <w:div w:id="1052509146">
          <w:marLeft w:val="0"/>
          <w:marRight w:val="0"/>
          <w:marTop w:val="0"/>
          <w:marBottom w:val="0"/>
          <w:divBdr>
            <w:top w:val="none" w:sz="0" w:space="0" w:color="auto"/>
            <w:left w:val="none" w:sz="0" w:space="0" w:color="auto"/>
            <w:bottom w:val="none" w:sz="0" w:space="0" w:color="auto"/>
            <w:right w:val="none" w:sz="0" w:space="0" w:color="auto"/>
          </w:divBdr>
          <w:divsChild>
            <w:div w:id="154151493">
              <w:marLeft w:val="0"/>
              <w:marRight w:val="0"/>
              <w:marTop w:val="0"/>
              <w:marBottom w:val="0"/>
              <w:divBdr>
                <w:top w:val="none" w:sz="0" w:space="0" w:color="auto"/>
                <w:left w:val="none" w:sz="0" w:space="0" w:color="auto"/>
                <w:bottom w:val="none" w:sz="0" w:space="0" w:color="auto"/>
                <w:right w:val="none" w:sz="0" w:space="0" w:color="auto"/>
              </w:divBdr>
              <w:divsChild>
                <w:div w:id="107835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073652">
      <w:bodyDiv w:val="1"/>
      <w:marLeft w:val="0"/>
      <w:marRight w:val="0"/>
      <w:marTop w:val="0"/>
      <w:marBottom w:val="0"/>
      <w:divBdr>
        <w:top w:val="none" w:sz="0" w:space="0" w:color="auto"/>
        <w:left w:val="none" w:sz="0" w:space="0" w:color="auto"/>
        <w:bottom w:val="none" w:sz="0" w:space="0" w:color="auto"/>
        <w:right w:val="none" w:sz="0" w:space="0" w:color="auto"/>
      </w:divBdr>
      <w:divsChild>
        <w:div w:id="854341337">
          <w:marLeft w:val="0"/>
          <w:marRight w:val="0"/>
          <w:marTop w:val="0"/>
          <w:marBottom w:val="0"/>
          <w:divBdr>
            <w:top w:val="none" w:sz="0" w:space="0" w:color="auto"/>
            <w:left w:val="none" w:sz="0" w:space="0" w:color="auto"/>
            <w:bottom w:val="none" w:sz="0" w:space="0" w:color="auto"/>
            <w:right w:val="none" w:sz="0" w:space="0" w:color="auto"/>
          </w:divBdr>
          <w:divsChild>
            <w:div w:id="442042637">
              <w:marLeft w:val="0"/>
              <w:marRight w:val="0"/>
              <w:marTop w:val="0"/>
              <w:marBottom w:val="0"/>
              <w:divBdr>
                <w:top w:val="none" w:sz="0" w:space="0" w:color="auto"/>
                <w:left w:val="none" w:sz="0" w:space="0" w:color="auto"/>
                <w:bottom w:val="none" w:sz="0" w:space="0" w:color="auto"/>
                <w:right w:val="none" w:sz="0" w:space="0" w:color="auto"/>
              </w:divBdr>
              <w:divsChild>
                <w:div w:id="874853841">
                  <w:marLeft w:val="0"/>
                  <w:marRight w:val="0"/>
                  <w:marTop w:val="0"/>
                  <w:marBottom w:val="0"/>
                  <w:divBdr>
                    <w:top w:val="none" w:sz="0" w:space="0" w:color="auto"/>
                    <w:left w:val="none" w:sz="0" w:space="0" w:color="auto"/>
                    <w:bottom w:val="none" w:sz="0" w:space="0" w:color="auto"/>
                    <w:right w:val="none" w:sz="0" w:space="0" w:color="auto"/>
                  </w:divBdr>
                  <w:divsChild>
                    <w:div w:id="40904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8226257">
      <w:bodyDiv w:val="1"/>
      <w:marLeft w:val="0"/>
      <w:marRight w:val="0"/>
      <w:marTop w:val="0"/>
      <w:marBottom w:val="0"/>
      <w:divBdr>
        <w:top w:val="none" w:sz="0" w:space="0" w:color="auto"/>
        <w:left w:val="none" w:sz="0" w:space="0" w:color="auto"/>
        <w:bottom w:val="none" w:sz="0" w:space="0" w:color="auto"/>
        <w:right w:val="none" w:sz="0" w:space="0" w:color="auto"/>
      </w:divBdr>
      <w:divsChild>
        <w:div w:id="293802434">
          <w:marLeft w:val="0"/>
          <w:marRight w:val="0"/>
          <w:marTop w:val="0"/>
          <w:marBottom w:val="0"/>
          <w:divBdr>
            <w:top w:val="none" w:sz="0" w:space="0" w:color="auto"/>
            <w:left w:val="none" w:sz="0" w:space="0" w:color="auto"/>
            <w:bottom w:val="none" w:sz="0" w:space="0" w:color="auto"/>
            <w:right w:val="none" w:sz="0" w:space="0" w:color="auto"/>
          </w:divBdr>
          <w:divsChild>
            <w:div w:id="1138961782">
              <w:marLeft w:val="0"/>
              <w:marRight w:val="0"/>
              <w:marTop w:val="0"/>
              <w:marBottom w:val="0"/>
              <w:divBdr>
                <w:top w:val="none" w:sz="0" w:space="0" w:color="auto"/>
                <w:left w:val="none" w:sz="0" w:space="0" w:color="auto"/>
                <w:bottom w:val="none" w:sz="0" w:space="0" w:color="auto"/>
                <w:right w:val="none" w:sz="0" w:space="0" w:color="auto"/>
              </w:divBdr>
              <w:divsChild>
                <w:div w:id="29225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358813">
      <w:bodyDiv w:val="1"/>
      <w:marLeft w:val="0"/>
      <w:marRight w:val="0"/>
      <w:marTop w:val="0"/>
      <w:marBottom w:val="0"/>
      <w:divBdr>
        <w:top w:val="none" w:sz="0" w:space="0" w:color="auto"/>
        <w:left w:val="none" w:sz="0" w:space="0" w:color="auto"/>
        <w:bottom w:val="none" w:sz="0" w:space="0" w:color="auto"/>
        <w:right w:val="none" w:sz="0" w:space="0" w:color="auto"/>
      </w:divBdr>
      <w:divsChild>
        <w:div w:id="737479096">
          <w:marLeft w:val="0"/>
          <w:marRight w:val="0"/>
          <w:marTop w:val="0"/>
          <w:marBottom w:val="0"/>
          <w:divBdr>
            <w:top w:val="none" w:sz="0" w:space="0" w:color="auto"/>
            <w:left w:val="none" w:sz="0" w:space="0" w:color="auto"/>
            <w:bottom w:val="none" w:sz="0" w:space="0" w:color="auto"/>
            <w:right w:val="none" w:sz="0" w:space="0" w:color="auto"/>
          </w:divBdr>
          <w:divsChild>
            <w:div w:id="1644962786">
              <w:marLeft w:val="0"/>
              <w:marRight w:val="0"/>
              <w:marTop w:val="0"/>
              <w:marBottom w:val="0"/>
              <w:divBdr>
                <w:top w:val="none" w:sz="0" w:space="0" w:color="auto"/>
                <w:left w:val="none" w:sz="0" w:space="0" w:color="auto"/>
                <w:bottom w:val="none" w:sz="0" w:space="0" w:color="auto"/>
                <w:right w:val="none" w:sz="0" w:space="0" w:color="auto"/>
              </w:divBdr>
              <w:divsChild>
                <w:div w:id="13334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5186766">
      <w:bodyDiv w:val="1"/>
      <w:marLeft w:val="0"/>
      <w:marRight w:val="0"/>
      <w:marTop w:val="0"/>
      <w:marBottom w:val="0"/>
      <w:divBdr>
        <w:top w:val="none" w:sz="0" w:space="0" w:color="auto"/>
        <w:left w:val="none" w:sz="0" w:space="0" w:color="auto"/>
        <w:bottom w:val="none" w:sz="0" w:space="0" w:color="auto"/>
        <w:right w:val="none" w:sz="0" w:space="0" w:color="auto"/>
      </w:divBdr>
      <w:divsChild>
        <w:div w:id="636573965">
          <w:marLeft w:val="0"/>
          <w:marRight w:val="0"/>
          <w:marTop w:val="0"/>
          <w:marBottom w:val="0"/>
          <w:divBdr>
            <w:top w:val="none" w:sz="0" w:space="0" w:color="auto"/>
            <w:left w:val="none" w:sz="0" w:space="0" w:color="auto"/>
            <w:bottom w:val="none" w:sz="0" w:space="0" w:color="auto"/>
            <w:right w:val="none" w:sz="0" w:space="0" w:color="auto"/>
          </w:divBdr>
          <w:divsChild>
            <w:div w:id="1243904800">
              <w:marLeft w:val="0"/>
              <w:marRight w:val="0"/>
              <w:marTop w:val="0"/>
              <w:marBottom w:val="0"/>
              <w:divBdr>
                <w:top w:val="none" w:sz="0" w:space="0" w:color="auto"/>
                <w:left w:val="none" w:sz="0" w:space="0" w:color="auto"/>
                <w:bottom w:val="none" w:sz="0" w:space="0" w:color="auto"/>
                <w:right w:val="none" w:sz="0" w:space="0" w:color="auto"/>
              </w:divBdr>
              <w:divsChild>
                <w:div w:id="1259675515">
                  <w:marLeft w:val="0"/>
                  <w:marRight w:val="0"/>
                  <w:marTop w:val="0"/>
                  <w:marBottom w:val="0"/>
                  <w:divBdr>
                    <w:top w:val="none" w:sz="0" w:space="0" w:color="auto"/>
                    <w:left w:val="none" w:sz="0" w:space="0" w:color="auto"/>
                    <w:bottom w:val="none" w:sz="0" w:space="0" w:color="auto"/>
                    <w:right w:val="none" w:sz="0" w:space="0" w:color="auto"/>
                  </w:divBdr>
                  <w:divsChild>
                    <w:div w:id="167144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3378912">
      <w:bodyDiv w:val="1"/>
      <w:marLeft w:val="0"/>
      <w:marRight w:val="0"/>
      <w:marTop w:val="0"/>
      <w:marBottom w:val="0"/>
      <w:divBdr>
        <w:top w:val="none" w:sz="0" w:space="0" w:color="auto"/>
        <w:left w:val="none" w:sz="0" w:space="0" w:color="auto"/>
        <w:bottom w:val="none" w:sz="0" w:space="0" w:color="auto"/>
        <w:right w:val="none" w:sz="0" w:space="0" w:color="auto"/>
      </w:divBdr>
    </w:div>
    <w:div w:id="1902908237">
      <w:bodyDiv w:val="1"/>
      <w:marLeft w:val="0"/>
      <w:marRight w:val="0"/>
      <w:marTop w:val="0"/>
      <w:marBottom w:val="0"/>
      <w:divBdr>
        <w:top w:val="none" w:sz="0" w:space="0" w:color="auto"/>
        <w:left w:val="none" w:sz="0" w:space="0" w:color="auto"/>
        <w:bottom w:val="none" w:sz="0" w:space="0" w:color="auto"/>
        <w:right w:val="none" w:sz="0" w:space="0" w:color="auto"/>
      </w:divBdr>
      <w:divsChild>
        <w:div w:id="506940367">
          <w:marLeft w:val="0"/>
          <w:marRight w:val="0"/>
          <w:marTop w:val="0"/>
          <w:marBottom w:val="0"/>
          <w:divBdr>
            <w:top w:val="none" w:sz="0" w:space="0" w:color="auto"/>
            <w:left w:val="none" w:sz="0" w:space="0" w:color="auto"/>
            <w:bottom w:val="none" w:sz="0" w:space="0" w:color="auto"/>
            <w:right w:val="none" w:sz="0" w:space="0" w:color="auto"/>
          </w:divBdr>
          <w:divsChild>
            <w:div w:id="1637638358">
              <w:marLeft w:val="0"/>
              <w:marRight w:val="0"/>
              <w:marTop w:val="0"/>
              <w:marBottom w:val="0"/>
              <w:divBdr>
                <w:top w:val="none" w:sz="0" w:space="0" w:color="auto"/>
                <w:left w:val="none" w:sz="0" w:space="0" w:color="auto"/>
                <w:bottom w:val="none" w:sz="0" w:space="0" w:color="auto"/>
                <w:right w:val="none" w:sz="0" w:space="0" w:color="auto"/>
              </w:divBdr>
              <w:divsChild>
                <w:div w:id="1624651442">
                  <w:marLeft w:val="0"/>
                  <w:marRight w:val="0"/>
                  <w:marTop w:val="0"/>
                  <w:marBottom w:val="0"/>
                  <w:divBdr>
                    <w:top w:val="none" w:sz="0" w:space="0" w:color="auto"/>
                    <w:left w:val="none" w:sz="0" w:space="0" w:color="auto"/>
                    <w:bottom w:val="none" w:sz="0" w:space="0" w:color="auto"/>
                    <w:right w:val="none" w:sz="0" w:space="0" w:color="auto"/>
                  </w:divBdr>
                  <w:divsChild>
                    <w:div w:id="230387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332488">
      <w:bodyDiv w:val="1"/>
      <w:marLeft w:val="0"/>
      <w:marRight w:val="0"/>
      <w:marTop w:val="0"/>
      <w:marBottom w:val="0"/>
      <w:divBdr>
        <w:top w:val="none" w:sz="0" w:space="0" w:color="auto"/>
        <w:left w:val="none" w:sz="0" w:space="0" w:color="auto"/>
        <w:bottom w:val="none" w:sz="0" w:space="0" w:color="auto"/>
        <w:right w:val="none" w:sz="0" w:space="0" w:color="auto"/>
      </w:divBdr>
      <w:divsChild>
        <w:div w:id="1754081199">
          <w:marLeft w:val="0"/>
          <w:marRight w:val="0"/>
          <w:marTop w:val="0"/>
          <w:marBottom w:val="0"/>
          <w:divBdr>
            <w:top w:val="none" w:sz="0" w:space="0" w:color="auto"/>
            <w:left w:val="none" w:sz="0" w:space="0" w:color="auto"/>
            <w:bottom w:val="none" w:sz="0" w:space="0" w:color="auto"/>
            <w:right w:val="none" w:sz="0" w:space="0" w:color="auto"/>
          </w:divBdr>
          <w:divsChild>
            <w:div w:id="1848252620">
              <w:marLeft w:val="0"/>
              <w:marRight w:val="0"/>
              <w:marTop w:val="0"/>
              <w:marBottom w:val="0"/>
              <w:divBdr>
                <w:top w:val="none" w:sz="0" w:space="0" w:color="auto"/>
                <w:left w:val="none" w:sz="0" w:space="0" w:color="auto"/>
                <w:bottom w:val="none" w:sz="0" w:space="0" w:color="auto"/>
                <w:right w:val="none" w:sz="0" w:space="0" w:color="auto"/>
              </w:divBdr>
              <w:divsChild>
                <w:div w:id="311064150">
                  <w:marLeft w:val="0"/>
                  <w:marRight w:val="0"/>
                  <w:marTop w:val="0"/>
                  <w:marBottom w:val="0"/>
                  <w:divBdr>
                    <w:top w:val="none" w:sz="0" w:space="0" w:color="auto"/>
                    <w:left w:val="none" w:sz="0" w:space="0" w:color="auto"/>
                    <w:bottom w:val="none" w:sz="0" w:space="0" w:color="auto"/>
                    <w:right w:val="none" w:sz="0" w:space="0" w:color="auto"/>
                  </w:divBdr>
                  <w:divsChild>
                    <w:div w:id="1303148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5587714">
      <w:bodyDiv w:val="1"/>
      <w:marLeft w:val="0"/>
      <w:marRight w:val="0"/>
      <w:marTop w:val="0"/>
      <w:marBottom w:val="0"/>
      <w:divBdr>
        <w:top w:val="none" w:sz="0" w:space="0" w:color="auto"/>
        <w:left w:val="none" w:sz="0" w:space="0" w:color="auto"/>
        <w:bottom w:val="none" w:sz="0" w:space="0" w:color="auto"/>
        <w:right w:val="none" w:sz="0" w:space="0" w:color="auto"/>
      </w:divBdr>
      <w:divsChild>
        <w:div w:id="529882747">
          <w:marLeft w:val="0"/>
          <w:marRight w:val="0"/>
          <w:marTop w:val="0"/>
          <w:marBottom w:val="0"/>
          <w:divBdr>
            <w:top w:val="none" w:sz="0" w:space="0" w:color="auto"/>
            <w:left w:val="none" w:sz="0" w:space="0" w:color="auto"/>
            <w:bottom w:val="none" w:sz="0" w:space="0" w:color="auto"/>
            <w:right w:val="none" w:sz="0" w:space="0" w:color="auto"/>
          </w:divBdr>
          <w:divsChild>
            <w:div w:id="1319769774">
              <w:marLeft w:val="0"/>
              <w:marRight w:val="0"/>
              <w:marTop w:val="0"/>
              <w:marBottom w:val="0"/>
              <w:divBdr>
                <w:top w:val="none" w:sz="0" w:space="0" w:color="auto"/>
                <w:left w:val="none" w:sz="0" w:space="0" w:color="auto"/>
                <w:bottom w:val="none" w:sz="0" w:space="0" w:color="auto"/>
                <w:right w:val="none" w:sz="0" w:space="0" w:color="auto"/>
              </w:divBdr>
              <w:divsChild>
                <w:div w:id="333536605">
                  <w:marLeft w:val="0"/>
                  <w:marRight w:val="0"/>
                  <w:marTop w:val="0"/>
                  <w:marBottom w:val="0"/>
                  <w:divBdr>
                    <w:top w:val="none" w:sz="0" w:space="0" w:color="auto"/>
                    <w:left w:val="none" w:sz="0" w:space="0" w:color="auto"/>
                    <w:bottom w:val="none" w:sz="0" w:space="0" w:color="auto"/>
                    <w:right w:val="none" w:sz="0" w:space="0" w:color="auto"/>
                  </w:divBdr>
                  <w:divsChild>
                    <w:div w:id="29780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336310">
          <w:marLeft w:val="0"/>
          <w:marRight w:val="0"/>
          <w:marTop w:val="0"/>
          <w:marBottom w:val="0"/>
          <w:divBdr>
            <w:top w:val="none" w:sz="0" w:space="0" w:color="auto"/>
            <w:left w:val="none" w:sz="0" w:space="0" w:color="auto"/>
            <w:bottom w:val="none" w:sz="0" w:space="0" w:color="auto"/>
            <w:right w:val="none" w:sz="0" w:space="0" w:color="auto"/>
          </w:divBdr>
          <w:divsChild>
            <w:div w:id="582952431">
              <w:marLeft w:val="0"/>
              <w:marRight w:val="0"/>
              <w:marTop w:val="0"/>
              <w:marBottom w:val="0"/>
              <w:divBdr>
                <w:top w:val="none" w:sz="0" w:space="0" w:color="auto"/>
                <w:left w:val="none" w:sz="0" w:space="0" w:color="auto"/>
                <w:bottom w:val="none" w:sz="0" w:space="0" w:color="auto"/>
                <w:right w:val="none" w:sz="0" w:space="0" w:color="auto"/>
              </w:divBdr>
              <w:divsChild>
                <w:div w:id="1774203084">
                  <w:marLeft w:val="0"/>
                  <w:marRight w:val="0"/>
                  <w:marTop w:val="0"/>
                  <w:marBottom w:val="0"/>
                  <w:divBdr>
                    <w:top w:val="none" w:sz="0" w:space="0" w:color="auto"/>
                    <w:left w:val="none" w:sz="0" w:space="0" w:color="auto"/>
                    <w:bottom w:val="none" w:sz="0" w:space="0" w:color="auto"/>
                    <w:right w:val="none" w:sz="0" w:space="0" w:color="auto"/>
                  </w:divBdr>
                  <w:divsChild>
                    <w:div w:id="202447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7966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0.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35F9D4-46AD-4032-A95B-4DF288C2E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Pages>
  <Words>1208</Words>
  <Characters>6891</Characters>
  <Application>Microsoft Office Word</Application>
  <DocSecurity>0</DocSecurity>
  <Lines>57</Lines>
  <Paragraphs>16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Salvatore Tarantino</dc:creator>
  <cp:keywords/>
  <dc:description/>
  <cp:lastModifiedBy>Vera Tomaino</cp:lastModifiedBy>
  <cp:revision>10</cp:revision>
  <cp:lastPrinted>2025-04-01T07:32:00Z</cp:lastPrinted>
  <dcterms:created xsi:type="dcterms:W3CDTF">2025-04-01T07:42:00Z</dcterms:created>
  <dcterms:modified xsi:type="dcterms:W3CDTF">2025-04-01T09:52:00Z</dcterms:modified>
</cp:coreProperties>
</file>